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NTGTable1"/>
        <w:tblW w:w="10348" w:type="dxa"/>
        <w:tblLayout w:type="fixed"/>
        <w:tblLook w:val="0600" w:firstRow="0" w:lastRow="0" w:firstColumn="0" w:lastColumn="0" w:noHBand="1" w:noVBand="1"/>
        <w:tblDescription w:val="Questions are followed by answer fields. Use the ‘Tab’ key to navigate through. Replace Y/N or Yes/No fields with your answer. Further instructions about filling out this form are provided at the beginning of the form."/>
      </w:tblPr>
      <w:tblGrid>
        <w:gridCol w:w="1840"/>
        <w:gridCol w:w="3405"/>
        <w:gridCol w:w="1701"/>
        <w:gridCol w:w="3402"/>
      </w:tblGrid>
      <w:tr w:rsidR="00872B4E" w:rsidRPr="007A5EFD" w:rsidTr="00CB75A1">
        <w:trPr>
          <w:trHeight w:val="1242"/>
        </w:trPr>
        <w:tc>
          <w:tcPr>
            <w:tcW w:w="103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872B4E" w:rsidRPr="00872B4E" w:rsidRDefault="00872B4E" w:rsidP="00872B4E">
            <w:pPr>
              <w:pStyle w:val="Heading1"/>
              <w:outlineLvl w:val="0"/>
              <w:rPr>
                <w:rFonts w:eastAsia="Calibri"/>
              </w:rPr>
            </w:pPr>
            <w:r w:rsidRPr="00872B4E">
              <w:rPr>
                <w:rFonts w:eastAsia="Calibri"/>
              </w:rPr>
              <w:t>Before you fill in the form</w:t>
            </w:r>
            <w:r w:rsidR="00466C1E">
              <w:rPr>
                <w:rFonts w:eastAsia="Calibri"/>
              </w:rPr>
              <w:t xml:space="preserve"> </w:t>
            </w:r>
          </w:p>
          <w:p w:rsidR="00C64F6F" w:rsidRDefault="00C64F6F" w:rsidP="00C64F6F">
            <w:pPr>
              <w:pStyle w:val="NTbodytext"/>
              <w:rPr>
                <w:sz w:val="24"/>
              </w:rPr>
            </w:pPr>
            <w:r>
              <w:rPr>
                <w:sz w:val="24"/>
              </w:rPr>
              <w:t xml:space="preserve">Under the </w:t>
            </w:r>
            <w:r>
              <w:rPr>
                <w:b/>
                <w:i/>
                <w:sz w:val="24"/>
              </w:rPr>
              <w:t xml:space="preserve">National Disability Insurance Scheme (Authorisations) Act 2019 </w:t>
            </w:r>
            <w:r>
              <w:rPr>
                <w:sz w:val="24"/>
              </w:rPr>
              <w:t>section 14(2)(iii) an application for an authorisation or interim authorisation must include information that shows the provider has engaged in consultation about the proposed use of a restrictive practice with:</w:t>
            </w:r>
          </w:p>
          <w:p w:rsidR="00C64F6F" w:rsidRDefault="00C64F6F" w:rsidP="00C64F6F">
            <w:pPr>
              <w:pStyle w:val="NTbodytext"/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>The participant; and</w:t>
            </w:r>
          </w:p>
          <w:p w:rsidR="00C64F6F" w:rsidRPr="00C64F6F" w:rsidRDefault="00C64F6F" w:rsidP="00C64F6F">
            <w:pPr>
              <w:pStyle w:val="NTbodytext"/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>The participant’s family, carers, guardian/s or other relevant person.</w:t>
            </w:r>
          </w:p>
          <w:p w:rsidR="00C82D8A" w:rsidRPr="00CB75A1" w:rsidRDefault="00C82D8A" w:rsidP="00CB75A1">
            <w:pPr>
              <w:tabs>
                <w:tab w:val="left" w:pos="1830"/>
              </w:tabs>
              <w:rPr>
                <w:rFonts w:eastAsia="Times New Roman"/>
                <w:sz w:val="24"/>
              </w:rPr>
            </w:pPr>
          </w:p>
        </w:tc>
      </w:tr>
      <w:tr w:rsidR="00AE2A8A" w:rsidRPr="007A5EFD" w:rsidTr="00CB75A1">
        <w:trPr>
          <w:trHeight w:val="900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tcMar>
              <w:left w:w="113" w:type="dxa"/>
              <w:right w:w="0" w:type="dxa"/>
            </w:tcMar>
            <w:vAlign w:val="center"/>
          </w:tcPr>
          <w:p w:rsidR="00AE2A8A" w:rsidRPr="00872B4E" w:rsidRDefault="00AE2A8A" w:rsidP="00AE2A8A">
            <w:r w:rsidRPr="004A3CC9">
              <w:t>Fields marked with caret (^) are office use only.</w:t>
            </w:r>
          </w:p>
        </w:tc>
      </w:tr>
      <w:tr w:rsidR="007D48A4" w:rsidRPr="007A5EFD" w:rsidTr="00CB75A1">
        <w:trPr>
          <w:trHeight w:val="567"/>
        </w:trPr>
        <w:tc>
          <w:tcPr>
            <w:tcW w:w="1034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1F1F5F" w:themeFill="text1"/>
            <w:noWrap/>
            <w:vAlign w:val="center"/>
          </w:tcPr>
          <w:p w:rsidR="007D48A4" w:rsidRPr="004A3CC9" w:rsidRDefault="00333C00" w:rsidP="00CB75A1">
            <w:pPr>
              <w:rPr>
                <w:rStyle w:val="Questionlabel"/>
                <w:color w:val="1F1F5F" w:themeColor="text1"/>
              </w:rPr>
            </w:pPr>
            <w:r>
              <w:rPr>
                <w:rStyle w:val="Questionlabel"/>
                <w:color w:val="FFFFFF" w:themeColor="background1"/>
              </w:rPr>
              <w:t>Office use only^</w:t>
            </w:r>
          </w:p>
        </w:tc>
      </w:tr>
      <w:tr w:rsidR="00333C00" w:rsidRPr="002C0BEF" w:rsidTr="00CB75A1">
        <w:trPr>
          <w:trHeight w:val="567"/>
        </w:trPr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333C00" w:rsidRPr="007A5EFD" w:rsidRDefault="00333C00" w:rsidP="00333C00">
            <w:pPr>
              <w:rPr>
                <w:rFonts w:ascii="Arial" w:hAnsi="Arial"/>
                <w:b/>
              </w:rPr>
            </w:pPr>
            <w:r>
              <w:rPr>
                <w:rStyle w:val="Requiredfieldmark"/>
                <w:color w:val="auto"/>
              </w:rPr>
              <w:t xml:space="preserve">Date received </w:t>
            </w:r>
            <w:r w:rsidRPr="00333C00">
              <w:rPr>
                <w:rStyle w:val="Requiredfieldmark"/>
                <w:color w:val="auto"/>
              </w:rPr>
              <w:t>^</w:t>
            </w:r>
          </w:p>
        </w:tc>
        <w:sdt>
          <w:sdtPr>
            <w:id w:val="-684126805"/>
            <w:placeholder>
              <w:docPart w:val="57D9E1B25DB34A9F8BDEA0B2C816B557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3405" w:type="dxa"/>
                <w:tcBorders>
                  <w:top w:val="single" w:sz="4" w:space="0" w:color="auto"/>
                  <w:bottom w:val="single" w:sz="4" w:space="0" w:color="auto"/>
                </w:tcBorders>
                <w:noWrap/>
                <w:vAlign w:val="center"/>
              </w:tcPr>
              <w:p w:rsidR="00333C00" w:rsidRPr="002C0BEF" w:rsidRDefault="00333C00" w:rsidP="00CB75A1">
                <w:r w:rsidRPr="007D48E7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333C00" w:rsidRPr="00333C00" w:rsidRDefault="00333C00" w:rsidP="00CB75A1">
            <w:pPr>
              <w:rPr>
                <w:rFonts w:ascii="Arial" w:hAnsi="Arial"/>
              </w:rPr>
            </w:pPr>
            <w:r>
              <w:rPr>
                <w:rStyle w:val="Questionlabel"/>
              </w:rPr>
              <w:t xml:space="preserve">RPA No </w:t>
            </w:r>
            <w:r w:rsidRPr="00333C00">
              <w:rPr>
                <w:rStyle w:val="Requiredfieldmark"/>
                <w:color w:val="auto"/>
              </w:rPr>
              <w:t>^</w:t>
            </w:r>
          </w:p>
        </w:tc>
        <w:sdt>
          <w:sdtPr>
            <w:id w:val="-1699994163"/>
            <w:placeholder>
              <w:docPart w:val="6AD389CCF8EB44CCA5E227887F154B66"/>
            </w:placeholder>
            <w:text/>
          </w:sdtPr>
          <w:sdtEndPr/>
          <w:sdtContent>
            <w:tc>
              <w:tcPr>
                <w:tcW w:w="3402" w:type="dxa"/>
                <w:tcBorders>
                  <w:top w:val="single" w:sz="4" w:space="0" w:color="auto"/>
                  <w:bottom w:val="single" w:sz="4" w:space="0" w:color="auto"/>
                </w:tcBorders>
                <w:noWrap/>
                <w:vAlign w:val="center"/>
              </w:tcPr>
              <w:p w:rsidR="00333C00" w:rsidRPr="002C0BEF" w:rsidRDefault="00333C00" w:rsidP="00333C00">
                <w:r>
                  <w:t>Allocate a number</w:t>
                </w:r>
              </w:p>
            </w:tc>
          </w:sdtContent>
        </w:sdt>
      </w:tr>
    </w:tbl>
    <w:p w:rsidR="00333C00" w:rsidRDefault="00333C00"/>
    <w:tbl>
      <w:tblPr>
        <w:tblStyle w:val="NTGTable1"/>
        <w:tblW w:w="10348" w:type="dxa"/>
        <w:tblInd w:w="-5" w:type="dxa"/>
        <w:tblLayout w:type="fixed"/>
        <w:tblLook w:val="0600" w:firstRow="0" w:lastRow="0" w:firstColumn="0" w:lastColumn="0" w:noHBand="1" w:noVBand="1"/>
        <w:tblDescription w:val="Questions are followed by answer fields. Use the ‘Tab’ key to navigate through. Replace Y/N or Yes/No fields with your answer. Further instructions about filling out this form are provided at the beginning of the form."/>
      </w:tblPr>
      <w:tblGrid>
        <w:gridCol w:w="1840"/>
        <w:gridCol w:w="3405"/>
        <w:gridCol w:w="1701"/>
        <w:gridCol w:w="3402"/>
      </w:tblGrid>
      <w:tr w:rsidR="00C82D8A" w:rsidRPr="007A5EFD" w:rsidTr="00333C00">
        <w:trPr>
          <w:trHeight w:val="567"/>
        </w:trPr>
        <w:tc>
          <w:tcPr>
            <w:tcW w:w="1034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1F1F5F" w:themeFill="text1"/>
            <w:noWrap/>
            <w:vAlign w:val="center"/>
          </w:tcPr>
          <w:p w:rsidR="00C82D8A" w:rsidRPr="00333C00" w:rsidRDefault="00333C00" w:rsidP="00333C00">
            <w:pPr>
              <w:pStyle w:val="ListParagraph"/>
              <w:numPr>
                <w:ilvl w:val="0"/>
                <w:numId w:val="12"/>
              </w:numPr>
              <w:spacing w:after="40"/>
              <w:rPr>
                <w:rStyle w:val="Questionlabel"/>
                <w:color w:val="FFFFFF" w:themeColor="background1"/>
              </w:rPr>
            </w:pPr>
            <w:r>
              <w:rPr>
                <w:rStyle w:val="Questionlabel"/>
                <w:color w:val="FFFFFF" w:themeColor="background1"/>
              </w:rPr>
              <w:t>Application Details</w:t>
            </w:r>
          </w:p>
        </w:tc>
      </w:tr>
      <w:tr w:rsidR="007D48A4" w:rsidRPr="007A5EFD" w:rsidTr="007F21EA">
        <w:trPr>
          <w:trHeight w:val="567"/>
        </w:trPr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D48A4" w:rsidRPr="007A5EFD" w:rsidRDefault="00333C00" w:rsidP="007D48A4">
            <w:pPr>
              <w:rPr>
                <w:rFonts w:ascii="Arial" w:hAnsi="Arial"/>
                <w:b/>
              </w:rPr>
            </w:pPr>
            <w:r>
              <w:rPr>
                <w:rStyle w:val="Questionlabel"/>
              </w:rPr>
              <w:t>Date</w:t>
            </w:r>
          </w:p>
        </w:tc>
        <w:tc>
          <w:tcPr>
            <w:tcW w:w="340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D48A4" w:rsidRPr="002C0BEF" w:rsidRDefault="007D48A4" w:rsidP="002C0BEF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D48A4" w:rsidRPr="007A5EFD" w:rsidRDefault="00333C00" w:rsidP="00CB75A1">
            <w:pPr>
              <w:rPr>
                <w:rFonts w:ascii="Arial" w:hAnsi="Arial"/>
              </w:rPr>
            </w:pPr>
            <w:r>
              <w:rPr>
                <w:rStyle w:val="Questionlabel"/>
              </w:rPr>
              <w:t>Request Type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D48A4" w:rsidRDefault="0008780A" w:rsidP="002C0BEF">
            <w:sdt>
              <w:sdtPr>
                <w:id w:val="-7942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C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33C00">
              <w:t xml:space="preserve"> Interim</w:t>
            </w:r>
          </w:p>
          <w:p w:rsidR="00333C00" w:rsidRPr="002C0BEF" w:rsidRDefault="0008780A" w:rsidP="002C0BEF">
            <w:sdt>
              <w:sdtPr>
                <w:id w:val="1966932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C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33C00">
              <w:t xml:space="preserve"> Authorisation</w:t>
            </w:r>
          </w:p>
        </w:tc>
      </w:tr>
      <w:tr w:rsidR="007D48A4" w:rsidRPr="007A5EFD" w:rsidTr="00333C00">
        <w:trPr>
          <w:trHeight w:val="567"/>
        </w:trPr>
        <w:tc>
          <w:tcPr>
            <w:tcW w:w="1034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1F1F5F" w:themeFill="text1"/>
            <w:noWrap/>
            <w:vAlign w:val="center"/>
          </w:tcPr>
          <w:p w:rsidR="007D48A4" w:rsidRPr="007A5EFD" w:rsidRDefault="00333C00" w:rsidP="00333C00">
            <w:pPr>
              <w:pStyle w:val="ListParagraph"/>
              <w:numPr>
                <w:ilvl w:val="0"/>
                <w:numId w:val="12"/>
              </w:numPr>
              <w:spacing w:after="40"/>
              <w:rPr>
                <w:rStyle w:val="Questionlabel"/>
              </w:rPr>
            </w:pPr>
            <w:r>
              <w:rPr>
                <w:rStyle w:val="Questionlabel"/>
              </w:rPr>
              <w:t>NDIS Participant Details</w:t>
            </w:r>
          </w:p>
        </w:tc>
      </w:tr>
      <w:tr w:rsidR="00333C00" w:rsidRPr="007A5EFD" w:rsidTr="007F21EA">
        <w:trPr>
          <w:trHeight w:val="567"/>
        </w:trPr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333C00" w:rsidRPr="00333C00" w:rsidRDefault="00333C00" w:rsidP="00CB75A1">
            <w:pPr>
              <w:rPr>
                <w:rStyle w:val="Questionlabel"/>
                <w:color w:val="FF0000"/>
              </w:rPr>
            </w:pPr>
            <w:r>
              <w:rPr>
                <w:rStyle w:val="Questionlabel"/>
              </w:rPr>
              <w:t>Given Name</w:t>
            </w:r>
          </w:p>
          <w:p w:rsidR="00333C00" w:rsidRPr="00333C00" w:rsidRDefault="00333C00" w:rsidP="00CB75A1">
            <w:pPr>
              <w:rPr>
                <w:rStyle w:val="Questionlabel"/>
                <w:color w:val="FF0000"/>
              </w:rPr>
            </w:pPr>
            <w:r>
              <w:rPr>
                <w:rStyle w:val="Questionlabel"/>
              </w:rPr>
              <w:t>Surname</w:t>
            </w:r>
          </w:p>
        </w:tc>
        <w:tc>
          <w:tcPr>
            <w:tcW w:w="340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sdt>
            <w:sdtPr>
              <w:id w:val="276141880"/>
              <w:placeholder>
                <w:docPart w:val="DefaultPlaceholder_-1854013440"/>
              </w:placeholder>
              <w:showingPlcHdr/>
              <w:text/>
            </w:sdtPr>
            <w:sdtEndPr/>
            <w:sdtContent>
              <w:p w:rsidR="00333C00" w:rsidRDefault="00333C00" w:rsidP="002C0BEF">
                <w:r w:rsidRPr="007D48E7">
                  <w:rPr>
                    <w:rStyle w:val="PlaceholderText"/>
                  </w:rPr>
                  <w:t>Click or tap here to enter text.</w:t>
                </w:r>
              </w:p>
            </w:sdtContent>
          </w:sdt>
          <w:sdt>
            <w:sdtPr>
              <w:id w:val="-74058504"/>
              <w:placeholder>
                <w:docPart w:val="DefaultPlaceholder_-1854013440"/>
              </w:placeholder>
              <w:showingPlcHdr/>
              <w:text/>
            </w:sdtPr>
            <w:sdtEndPr/>
            <w:sdtContent>
              <w:p w:rsidR="00333C00" w:rsidRPr="002C0BEF" w:rsidRDefault="00333C00" w:rsidP="002C0BEF">
                <w:r w:rsidRPr="007D48E7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3C00" w:rsidRPr="00333C00" w:rsidRDefault="00333C00" w:rsidP="002C0BEF">
            <w:pPr>
              <w:rPr>
                <w:color w:val="FF0000"/>
              </w:rPr>
            </w:pPr>
            <w:r w:rsidRPr="00333C00">
              <w:rPr>
                <w:rStyle w:val="Questionlabel"/>
              </w:rPr>
              <w:t>NDIS Participant Number</w:t>
            </w:r>
          </w:p>
        </w:tc>
        <w:sdt>
          <w:sdtPr>
            <w:id w:val="-458801198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333C00" w:rsidRPr="002C0BEF" w:rsidRDefault="00333C00" w:rsidP="002C0BEF">
                <w:r w:rsidRPr="007D48E7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33C00" w:rsidRPr="007A5EFD" w:rsidTr="007F21EA">
        <w:trPr>
          <w:trHeight w:val="567"/>
        </w:trPr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333C00" w:rsidRPr="00333C00" w:rsidRDefault="00333C00" w:rsidP="00CB75A1">
            <w:pPr>
              <w:rPr>
                <w:rStyle w:val="Questionlabel"/>
                <w:color w:val="FF0000"/>
              </w:rPr>
            </w:pPr>
            <w:r>
              <w:rPr>
                <w:rStyle w:val="Questionlabel"/>
              </w:rPr>
              <w:t>Gender</w:t>
            </w:r>
          </w:p>
        </w:tc>
        <w:sdt>
          <w:sdtPr>
            <w:rPr>
              <w:rFonts w:ascii="Calibri" w:hAnsi="Calibri"/>
            </w:rPr>
            <w:id w:val="-878164637"/>
            <w:placeholder>
              <w:docPart w:val="7E3A4EB8F7D046B3A012020E9AD94C8B"/>
            </w:placeholder>
            <w:showingPlcHdr/>
            <w:dropDownList>
              <w:listItem w:value="Choose an item."/>
              <w:listItem w:displayText="Male" w:value="Male"/>
              <w:listItem w:displayText="Female" w:value="Female"/>
              <w:listItem w:displayText="Indeterminate/Intersex/Unspecified" w:value="Indeterminate/Intersex/Unspecified"/>
            </w:dropDownList>
          </w:sdtPr>
          <w:sdtEndPr/>
          <w:sdtContent>
            <w:tc>
              <w:tcPr>
                <w:tcW w:w="3405" w:type="dxa"/>
                <w:tcBorders>
                  <w:top w:val="single" w:sz="4" w:space="0" w:color="auto"/>
                  <w:bottom w:val="single" w:sz="4" w:space="0" w:color="auto"/>
                </w:tcBorders>
                <w:noWrap/>
                <w:vAlign w:val="center"/>
              </w:tcPr>
              <w:p w:rsidR="00333C00" w:rsidRPr="002C0BEF" w:rsidRDefault="00333C00" w:rsidP="002C0BEF">
                <w:r w:rsidRPr="002159A0">
                  <w:rPr>
                    <w:rStyle w:val="PlaceholderText"/>
                    <w:rFonts w:asciiTheme="minorHAnsi" w:hAnsiTheme="minorHAnsi"/>
                  </w:rPr>
                  <w:t>Choose an item.</w:t>
                </w:r>
              </w:p>
            </w:tc>
          </w:sdtContent>
        </w:sdt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3C00" w:rsidRPr="002159A0" w:rsidRDefault="002159A0" w:rsidP="002C0BEF">
            <w:pPr>
              <w:rPr>
                <w:color w:val="FF0000"/>
              </w:rPr>
            </w:pPr>
            <w:r w:rsidRPr="002159A0">
              <w:rPr>
                <w:rStyle w:val="Questionlabel"/>
              </w:rPr>
              <w:t>Date of Birth</w:t>
            </w:r>
          </w:p>
        </w:tc>
        <w:sdt>
          <w:sdtPr>
            <w:id w:val="-1700466518"/>
            <w:placeholder>
              <w:docPart w:val="DefaultPlaceholder_-1854013438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3402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333C00" w:rsidRPr="002C0BEF" w:rsidRDefault="002159A0" w:rsidP="002C0BEF">
                <w:r w:rsidRPr="007D48E7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:rsidR="007F21EA" w:rsidRDefault="007F21EA"/>
    <w:tbl>
      <w:tblPr>
        <w:tblStyle w:val="NTGTable1"/>
        <w:tblW w:w="10348" w:type="dxa"/>
        <w:tblInd w:w="-5" w:type="dxa"/>
        <w:tblLayout w:type="fixed"/>
        <w:tblLook w:val="0600" w:firstRow="0" w:lastRow="0" w:firstColumn="0" w:lastColumn="0" w:noHBand="1" w:noVBand="1"/>
        <w:tblDescription w:val="Questions are followed by answer fields. Use the ‘Tab’ key to navigate through. Replace Y/N or Yes/No fields with your answer. Further instructions about filling out this form are provided at the beginning of the form."/>
      </w:tblPr>
      <w:tblGrid>
        <w:gridCol w:w="1843"/>
        <w:gridCol w:w="1276"/>
        <w:gridCol w:w="2126"/>
        <w:gridCol w:w="1701"/>
        <w:gridCol w:w="3402"/>
      </w:tblGrid>
      <w:tr w:rsidR="007F21EA" w:rsidRPr="007A5EFD" w:rsidTr="007F21EA">
        <w:trPr>
          <w:trHeight w:val="567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1F5F" w:themeFill="text1"/>
            <w:noWrap/>
            <w:vAlign w:val="center"/>
          </w:tcPr>
          <w:p w:rsidR="007F21EA" w:rsidRPr="007F21EA" w:rsidRDefault="007F21EA" w:rsidP="007F21EA">
            <w:pPr>
              <w:pStyle w:val="ListParagraph"/>
              <w:numPr>
                <w:ilvl w:val="0"/>
                <w:numId w:val="12"/>
              </w:numPr>
              <w:spacing w:after="40"/>
              <w:rPr>
                <w:rStyle w:val="Questionlabel"/>
              </w:rPr>
            </w:pPr>
            <w:r>
              <w:rPr>
                <w:rStyle w:val="Questionlabel"/>
              </w:rPr>
              <w:t>Guardian Details (If applicable)</w:t>
            </w:r>
          </w:p>
        </w:tc>
      </w:tr>
      <w:tr w:rsidR="007F21EA" w:rsidRPr="007A5EFD" w:rsidTr="007F21EA">
        <w:trPr>
          <w:trHeight w:val="567"/>
        </w:trPr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7F21EA" w:rsidRDefault="007F21EA" w:rsidP="00CB75A1">
            <w:pPr>
              <w:rPr>
                <w:rStyle w:val="Questionlabel"/>
              </w:rPr>
            </w:pPr>
            <w:r>
              <w:rPr>
                <w:rStyle w:val="Questionlabel"/>
              </w:rPr>
              <w:t>Is a guardian or other legal decision maker appointed for the participant?</w:t>
            </w:r>
          </w:p>
        </w:tc>
        <w:sdt>
          <w:sdtPr>
            <w:rPr>
              <w:rFonts w:ascii="Calibri" w:hAnsi="Calibri"/>
            </w:rPr>
            <w:id w:val="90592219"/>
            <w:placeholder>
              <w:docPart w:val="2785B1A7F55F49F1918B9CEDBA3E2FC0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3402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  <w:p w:rsidR="007F21EA" w:rsidRDefault="00055944" w:rsidP="002C0BEF">
                <w:r w:rsidRPr="00055944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055944" w:rsidRPr="007A5EFD" w:rsidTr="00055944">
        <w:trPr>
          <w:trHeight w:val="5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055944" w:rsidRDefault="00055944" w:rsidP="00CB75A1">
            <w:pPr>
              <w:rPr>
                <w:rStyle w:val="Questionlabel"/>
              </w:rPr>
            </w:pPr>
            <w:r>
              <w:rPr>
                <w:rStyle w:val="Questionlabel"/>
              </w:rPr>
              <w:t>Type</w:t>
            </w:r>
          </w:p>
        </w:tc>
        <w:sdt>
          <w:sdtPr>
            <w:rPr>
              <w:rFonts w:ascii="Calibri" w:hAnsi="Calibri"/>
            </w:rPr>
            <w:id w:val="-64881364"/>
            <w:placeholder>
              <w:docPart w:val="AD9E30181C21495FA71C29B5D03F66FC"/>
            </w:placeholder>
            <w:showingPlcHdr/>
            <w:dropDownList>
              <w:listItem w:value="Choose an item."/>
              <w:listItem w:displayText="Community Guardian/s" w:value="Community Guardian/s"/>
              <w:listItem w:displayText="Public Guardian" w:value="Public Guardian"/>
              <w:listItem w:displayText="Joint Guardians (community and public guardians)" w:value="Joint Guardians (community and public guardians)"/>
              <w:listItem w:displayText="Other" w:value="Other"/>
            </w:dropDownList>
          </w:sdtPr>
          <w:sdtEndPr/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  <w:p w:rsidR="00055944" w:rsidRDefault="00055944" w:rsidP="002C0BEF">
                <w:r w:rsidRPr="00055944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944" w:rsidRDefault="00055944" w:rsidP="002C0BEF">
            <w:r w:rsidRPr="00055944">
              <w:rPr>
                <w:rStyle w:val="Questionlabel"/>
              </w:rPr>
              <w:t>Name</w:t>
            </w:r>
          </w:p>
        </w:tc>
        <w:sdt>
          <w:sdtPr>
            <w:id w:val="412666459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55944" w:rsidRDefault="00055944" w:rsidP="002C0BEF">
                <w:r w:rsidRPr="007D48E7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055944" w:rsidRPr="007A5EFD" w:rsidTr="00CB75A1">
        <w:trPr>
          <w:trHeight w:val="567"/>
        </w:trPr>
        <w:tc>
          <w:tcPr>
            <w:tcW w:w="1843" w:type="dxa"/>
            <w:noWrap/>
          </w:tcPr>
          <w:p w:rsidR="00055944" w:rsidRPr="00055944" w:rsidRDefault="00055944" w:rsidP="00055944">
            <w:pPr>
              <w:tabs>
                <w:tab w:val="left" w:pos="1830"/>
              </w:tabs>
              <w:rPr>
                <w:b/>
              </w:rPr>
            </w:pPr>
            <w:r w:rsidRPr="00055944">
              <w:rPr>
                <w:b/>
              </w:rPr>
              <w:t>Email</w:t>
            </w:r>
          </w:p>
        </w:tc>
        <w:sdt>
          <w:sdtPr>
            <w:id w:val="1755934131"/>
            <w:placeholder>
              <w:docPart w:val="609490C4EF7B478CA38C987278DE1A52"/>
            </w:placeholder>
            <w:showingPlcHdr/>
            <w:text/>
          </w:sdtPr>
          <w:sdtEndPr/>
          <w:sdtContent>
            <w:tc>
              <w:tcPr>
                <w:tcW w:w="3402" w:type="dxa"/>
                <w:gridSpan w:val="2"/>
              </w:tcPr>
              <w:p w:rsidR="00055944" w:rsidRPr="00055944" w:rsidRDefault="00055944" w:rsidP="00055944">
                <w:pPr>
                  <w:tabs>
                    <w:tab w:val="left" w:pos="1830"/>
                  </w:tabs>
                </w:pPr>
                <w:r w:rsidRPr="0005594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701" w:type="dxa"/>
          </w:tcPr>
          <w:p w:rsidR="00055944" w:rsidRPr="00055944" w:rsidRDefault="00055944" w:rsidP="00055944">
            <w:pPr>
              <w:tabs>
                <w:tab w:val="left" w:pos="1830"/>
              </w:tabs>
              <w:rPr>
                <w:b/>
              </w:rPr>
            </w:pPr>
            <w:r w:rsidRPr="00055944">
              <w:rPr>
                <w:b/>
              </w:rPr>
              <w:t>Phone Number</w:t>
            </w:r>
          </w:p>
        </w:tc>
        <w:sdt>
          <w:sdtPr>
            <w:id w:val="-669027235"/>
            <w:placeholder>
              <w:docPart w:val="609490C4EF7B478CA38C987278DE1A52"/>
            </w:placeholder>
            <w:showingPlcHdr/>
            <w:text/>
          </w:sdtPr>
          <w:sdtEndPr/>
          <w:sdtContent>
            <w:tc>
              <w:tcPr>
                <w:tcW w:w="3402" w:type="dxa"/>
                <w:noWrap/>
              </w:tcPr>
              <w:p w:rsidR="00055944" w:rsidRPr="00055944" w:rsidRDefault="00055944" w:rsidP="00055944">
                <w:pPr>
                  <w:tabs>
                    <w:tab w:val="left" w:pos="1830"/>
                  </w:tabs>
                </w:pPr>
                <w:r w:rsidRPr="0005594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7F21EA" w:rsidRPr="007A5EFD" w:rsidTr="00055944">
        <w:trPr>
          <w:trHeight w:val="56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7F21EA" w:rsidRDefault="00055944" w:rsidP="00CB75A1">
            <w:pPr>
              <w:rPr>
                <w:rStyle w:val="Questionlabel"/>
              </w:rPr>
            </w:pPr>
            <w:r>
              <w:rPr>
                <w:rStyle w:val="Questionlabel"/>
              </w:rPr>
              <w:lastRenderedPageBreak/>
              <w:t>Address for correspondence</w:t>
            </w:r>
          </w:p>
        </w:tc>
        <w:sdt>
          <w:sdtPr>
            <w:id w:val="1515571142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7229" w:type="dxa"/>
                <w:gridSpan w:val="3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  <w:p w:rsidR="007F21EA" w:rsidRDefault="00055944" w:rsidP="002C0BEF">
                <w:r w:rsidRPr="007D48E7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055944" w:rsidRDefault="00055944"/>
    <w:tbl>
      <w:tblPr>
        <w:tblStyle w:val="NTGTable1"/>
        <w:tblW w:w="10348" w:type="dxa"/>
        <w:tblInd w:w="-5" w:type="dxa"/>
        <w:tblLayout w:type="fixed"/>
        <w:tblLook w:val="0600" w:firstRow="0" w:lastRow="0" w:firstColumn="0" w:lastColumn="0" w:noHBand="1" w:noVBand="1"/>
        <w:tblDescription w:val="Questions are followed by answer fields. Use the ‘Tab’ key to navigate through. Replace Y/N or Yes/No fields with your answer. Further instructions about filling out this form are provided at the beginning of the form."/>
      </w:tblPr>
      <w:tblGrid>
        <w:gridCol w:w="10348"/>
      </w:tblGrid>
      <w:tr w:rsidR="00055944" w:rsidRPr="007A5EFD" w:rsidTr="00055944">
        <w:trPr>
          <w:trHeight w:val="567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1F5F" w:themeFill="text1"/>
            <w:noWrap/>
            <w:vAlign w:val="center"/>
          </w:tcPr>
          <w:p w:rsidR="00055944" w:rsidRDefault="00C64F6F" w:rsidP="00055944">
            <w:pPr>
              <w:pStyle w:val="ListParagraph"/>
              <w:numPr>
                <w:ilvl w:val="0"/>
                <w:numId w:val="12"/>
              </w:numPr>
              <w:spacing w:after="40"/>
            </w:pPr>
            <w:r>
              <w:t>Consultation</w:t>
            </w:r>
          </w:p>
        </w:tc>
      </w:tr>
      <w:tr w:rsidR="00055944" w:rsidRPr="007A5EFD" w:rsidTr="00055944">
        <w:trPr>
          <w:trHeight w:val="567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C4EC" w:themeFill="text1" w:themeFillTint="33"/>
            <w:noWrap/>
            <w:vAlign w:val="center"/>
          </w:tcPr>
          <w:p w:rsidR="00055944" w:rsidRPr="00055944" w:rsidRDefault="00C64F6F" w:rsidP="002C0BEF">
            <w:pPr>
              <w:rPr>
                <w:b/>
              </w:rPr>
            </w:pPr>
            <w:r>
              <w:rPr>
                <w:b/>
              </w:rPr>
              <w:t>Provide evidence on how the participant, family and guardian/s were involved in the development of the NDIS behaviour support plan which contains restrictive practices to be used as part of the response strategies for behaviours of concern.</w:t>
            </w:r>
          </w:p>
        </w:tc>
      </w:tr>
      <w:tr w:rsidR="00C64F6F" w:rsidRPr="007A5EFD" w:rsidTr="00C64F6F">
        <w:trPr>
          <w:trHeight w:val="2298"/>
        </w:trPr>
        <w:sdt>
          <w:sdtPr>
            <w:id w:val="-134107994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0348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noWrap/>
              </w:tcPr>
              <w:p w:rsidR="00C64F6F" w:rsidRDefault="00C64F6F" w:rsidP="00C64F6F">
                <w:r w:rsidRPr="007D48E7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8946F3" w:rsidRDefault="008946F3"/>
    <w:tbl>
      <w:tblPr>
        <w:tblStyle w:val="NTGTable1"/>
        <w:tblW w:w="10348" w:type="dxa"/>
        <w:tblInd w:w="-5" w:type="dxa"/>
        <w:tblLayout w:type="fixed"/>
        <w:tblLook w:val="0600" w:firstRow="0" w:lastRow="0" w:firstColumn="0" w:lastColumn="0" w:noHBand="1" w:noVBand="1"/>
        <w:tblDescription w:val="Questions are followed by answer fields. Use the ‘Tab’ key to navigate through. Replace Y/N or Yes/No fields with your answer. Further instructions about filling out this form are provided at the beginning of the form."/>
      </w:tblPr>
      <w:tblGrid>
        <w:gridCol w:w="3544"/>
        <w:gridCol w:w="6804"/>
      </w:tblGrid>
      <w:tr w:rsidR="00CB75A1" w:rsidRPr="00CB75A1" w:rsidTr="00CB75A1">
        <w:trPr>
          <w:trHeight w:val="57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:rsidR="00CB75A1" w:rsidRPr="00CB75A1" w:rsidRDefault="00CB75A1" w:rsidP="00CB75A1">
            <w:pPr>
              <w:tabs>
                <w:tab w:val="left" w:pos="1830"/>
              </w:tabs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B75A1" w:rsidRDefault="00CB75A1" w:rsidP="00CB75A1">
            <w:pPr>
              <w:tabs>
                <w:tab w:val="left" w:pos="1830"/>
              </w:tabs>
            </w:pPr>
          </w:p>
          <w:p w:rsidR="00CB75A1" w:rsidRDefault="00CB75A1" w:rsidP="00CB75A1">
            <w:pPr>
              <w:tabs>
                <w:tab w:val="left" w:pos="1830"/>
              </w:tabs>
            </w:pPr>
          </w:p>
          <w:p w:rsidR="00CB75A1" w:rsidRPr="00CB75A1" w:rsidRDefault="00CB75A1" w:rsidP="00CB75A1">
            <w:pPr>
              <w:tabs>
                <w:tab w:val="left" w:pos="1830"/>
              </w:tabs>
            </w:pPr>
          </w:p>
        </w:tc>
      </w:tr>
      <w:tr w:rsidR="00CB75A1" w:rsidRPr="00CB75A1" w:rsidTr="00CB75A1">
        <w:trPr>
          <w:trHeight w:val="57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:rsidR="00CB75A1" w:rsidRPr="00CB75A1" w:rsidRDefault="00CB75A1" w:rsidP="00CB75A1">
            <w:pPr>
              <w:tabs>
                <w:tab w:val="left" w:pos="1830"/>
              </w:tabs>
              <w:rPr>
                <w:b/>
              </w:rPr>
            </w:pPr>
            <w:r w:rsidRPr="00CB75A1">
              <w:rPr>
                <w:b/>
              </w:rPr>
              <w:t>Full Name</w:t>
            </w:r>
          </w:p>
        </w:tc>
        <w:sdt>
          <w:sdtPr>
            <w:id w:val="-2045046155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6804" w:type="dxa"/>
                <w:tcBorders>
                  <w:top w:val="single" w:sz="4" w:space="0" w:color="auto"/>
                  <w:left w:val="single" w:sz="4" w:space="0" w:color="auto"/>
                </w:tcBorders>
                <w:vAlign w:val="center"/>
              </w:tcPr>
              <w:p w:rsidR="00CB75A1" w:rsidRPr="00CB75A1" w:rsidRDefault="00CB75A1" w:rsidP="00CB75A1">
                <w:pPr>
                  <w:tabs>
                    <w:tab w:val="left" w:pos="1830"/>
                  </w:tabs>
                </w:pPr>
                <w:r w:rsidRPr="007D48E7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7E1E90" w:rsidRPr="00CB75A1" w:rsidTr="00CB75A1">
        <w:trPr>
          <w:trHeight w:val="57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:rsidR="007E1E90" w:rsidRPr="00CB75A1" w:rsidRDefault="007E1E90" w:rsidP="00CB75A1">
            <w:pPr>
              <w:tabs>
                <w:tab w:val="left" w:pos="1830"/>
              </w:tabs>
              <w:rPr>
                <w:b/>
              </w:rPr>
            </w:pPr>
            <w:r>
              <w:rPr>
                <w:b/>
              </w:rPr>
              <w:t>Job Title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E1E90" w:rsidRDefault="007E1E90" w:rsidP="00CB75A1">
            <w:pPr>
              <w:tabs>
                <w:tab w:val="left" w:pos="1830"/>
              </w:tabs>
            </w:pPr>
          </w:p>
        </w:tc>
      </w:tr>
      <w:tr w:rsidR="007E1E90" w:rsidRPr="00CB75A1" w:rsidTr="00CB75A1">
        <w:trPr>
          <w:trHeight w:val="57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:rsidR="007E1E90" w:rsidRPr="00CB75A1" w:rsidRDefault="007E1E90" w:rsidP="00CB75A1">
            <w:pPr>
              <w:tabs>
                <w:tab w:val="left" w:pos="1830"/>
              </w:tabs>
              <w:rPr>
                <w:b/>
              </w:rPr>
            </w:pPr>
            <w:r>
              <w:rPr>
                <w:b/>
              </w:rPr>
              <w:t>Service Provider Name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E1E90" w:rsidRDefault="007E1E90" w:rsidP="00CB75A1">
            <w:pPr>
              <w:tabs>
                <w:tab w:val="left" w:pos="1830"/>
              </w:tabs>
            </w:pPr>
          </w:p>
        </w:tc>
      </w:tr>
      <w:tr w:rsidR="00CB75A1" w:rsidRPr="00CB75A1" w:rsidTr="00CB75A1">
        <w:trPr>
          <w:trHeight w:val="57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:rsidR="00CB75A1" w:rsidRPr="00CB75A1" w:rsidRDefault="00CB75A1" w:rsidP="00CB75A1">
            <w:pPr>
              <w:tabs>
                <w:tab w:val="left" w:pos="1830"/>
              </w:tabs>
              <w:rPr>
                <w:b/>
              </w:rPr>
            </w:pPr>
            <w:r>
              <w:rPr>
                <w:b/>
              </w:rPr>
              <w:t>Date</w:t>
            </w:r>
          </w:p>
        </w:tc>
        <w:sdt>
          <w:sdtPr>
            <w:id w:val="1850222899"/>
            <w:placeholder>
              <w:docPart w:val="DefaultPlaceholder_-1854013438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6804" w:type="dxa"/>
                <w:tcBorders>
                  <w:top w:val="single" w:sz="4" w:space="0" w:color="auto"/>
                  <w:left w:val="single" w:sz="4" w:space="0" w:color="auto"/>
                </w:tcBorders>
                <w:vAlign w:val="center"/>
              </w:tcPr>
              <w:p w:rsidR="00CB75A1" w:rsidRPr="00CB75A1" w:rsidRDefault="00CB75A1" w:rsidP="00CB75A1">
                <w:pPr>
                  <w:tabs>
                    <w:tab w:val="left" w:pos="1830"/>
                  </w:tabs>
                </w:pPr>
                <w:r w:rsidRPr="007D48E7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  <w:tr w:rsidR="00581910" w:rsidRPr="00CB75A1" w:rsidTr="004804E5">
        <w:trPr>
          <w:trHeight w:val="576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C4C4EC" w:themeFill="text1" w:themeFillTint="33"/>
            <w:noWrap/>
            <w:vAlign w:val="center"/>
          </w:tcPr>
          <w:p w:rsidR="00581910" w:rsidRPr="00581910" w:rsidRDefault="00581910" w:rsidP="00CB75A1">
            <w:pPr>
              <w:tabs>
                <w:tab w:val="left" w:pos="1830"/>
              </w:tabs>
              <w:rPr>
                <w:b/>
              </w:rPr>
            </w:pPr>
            <w:r w:rsidRPr="00581910">
              <w:rPr>
                <w:b/>
              </w:rPr>
              <w:t>Witnessed by</w:t>
            </w:r>
          </w:p>
        </w:tc>
      </w:tr>
      <w:tr w:rsidR="00581910" w:rsidRPr="00CB75A1" w:rsidTr="00CB75A1">
        <w:trPr>
          <w:trHeight w:val="57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:rsidR="00581910" w:rsidRDefault="00581910" w:rsidP="00CB75A1">
            <w:pPr>
              <w:tabs>
                <w:tab w:val="left" w:pos="1830"/>
              </w:tabs>
              <w:rPr>
                <w:b/>
              </w:rPr>
            </w:pPr>
            <w:r>
              <w:rPr>
                <w:b/>
              </w:rPr>
              <w:t>Signature</w:t>
            </w:r>
          </w:p>
          <w:p w:rsidR="00581910" w:rsidRDefault="00581910" w:rsidP="00CB75A1">
            <w:pPr>
              <w:tabs>
                <w:tab w:val="left" w:pos="1830"/>
              </w:tabs>
              <w:rPr>
                <w:b/>
              </w:rPr>
            </w:pPr>
          </w:p>
          <w:p w:rsidR="00581910" w:rsidRDefault="00581910" w:rsidP="00CB75A1">
            <w:pPr>
              <w:tabs>
                <w:tab w:val="left" w:pos="1830"/>
              </w:tabs>
              <w:rPr>
                <w:b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1910" w:rsidRDefault="00581910" w:rsidP="00CB75A1">
            <w:pPr>
              <w:tabs>
                <w:tab w:val="left" w:pos="1830"/>
              </w:tabs>
            </w:pPr>
          </w:p>
        </w:tc>
      </w:tr>
      <w:tr w:rsidR="00581910" w:rsidRPr="00CB75A1" w:rsidTr="00CB75A1">
        <w:trPr>
          <w:trHeight w:val="57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:rsidR="00581910" w:rsidRPr="00CB75A1" w:rsidRDefault="00581910" w:rsidP="00581910">
            <w:pPr>
              <w:tabs>
                <w:tab w:val="left" w:pos="1830"/>
              </w:tabs>
              <w:rPr>
                <w:b/>
              </w:rPr>
            </w:pPr>
            <w:r w:rsidRPr="00CB75A1">
              <w:rPr>
                <w:b/>
              </w:rPr>
              <w:t>Full Name</w:t>
            </w:r>
          </w:p>
        </w:tc>
        <w:sdt>
          <w:sdtPr>
            <w:id w:val="-1595077847"/>
            <w:placeholder>
              <w:docPart w:val="E71C2E1073FC4D3CA963C17EC8CD84CF"/>
            </w:placeholder>
            <w:showingPlcHdr/>
            <w:text/>
          </w:sdtPr>
          <w:sdtEndPr/>
          <w:sdtContent>
            <w:tc>
              <w:tcPr>
                <w:tcW w:w="6804" w:type="dxa"/>
                <w:tcBorders>
                  <w:top w:val="single" w:sz="4" w:space="0" w:color="auto"/>
                  <w:left w:val="single" w:sz="4" w:space="0" w:color="auto"/>
                </w:tcBorders>
                <w:vAlign w:val="center"/>
              </w:tcPr>
              <w:p w:rsidR="00581910" w:rsidRPr="00CB75A1" w:rsidRDefault="00581910" w:rsidP="00581910">
                <w:pPr>
                  <w:tabs>
                    <w:tab w:val="left" w:pos="1830"/>
                  </w:tabs>
                </w:pPr>
                <w:r w:rsidRPr="007D48E7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81910" w:rsidRPr="00CB75A1" w:rsidTr="00CB75A1">
        <w:trPr>
          <w:trHeight w:val="57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:rsidR="00581910" w:rsidRPr="00CB75A1" w:rsidRDefault="00581910" w:rsidP="00581910">
            <w:pPr>
              <w:tabs>
                <w:tab w:val="left" w:pos="1830"/>
              </w:tabs>
              <w:rPr>
                <w:b/>
              </w:rPr>
            </w:pPr>
            <w:r>
              <w:rPr>
                <w:b/>
              </w:rPr>
              <w:t>Date</w:t>
            </w:r>
          </w:p>
        </w:tc>
        <w:sdt>
          <w:sdtPr>
            <w:id w:val="2063822792"/>
            <w:placeholder>
              <w:docPart w:val="EE9D6CF86CB94A389924D351F5A4F237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6804" w:type="dxa"/>
                <w:tcBorders>
                  <w:top w:val="single" w:sz="4" w:space="0" w:color="auto"/>
                  <w:left w:val="single" w:sz="4" w:space="0" w:color="auto"/>
                </w:tcBorders>
                <w:vAlign w:val="center"/>
              </w:tcPr>
              <w:p w:rsidR="00581910" w:rsidRPr="00CB75A1" w:rsidRDefault="00581910" w:rsidP="00581910">
                <w:pPr>
                  <w:tabs>
                    <w:tab w:val="left" w:pos="1830"/>
                  </w:tabs>
                </w:pPr>
                <w:r w:rsidRPr="007D48E7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  <w:tr w:rsidR="00CB75A1" w:rsidRPr="00CB75A1" w:rsidTr="00CB75A1">
        <w:trPr>
          <w:trHeight w:val="57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:rsidR="00CB75A1" w:rsidRPr="00CB75A1" w:rsidRDefault="00CB75A1" w:rsidP="00CB75A1">
            <w:pPr>
              <w:tabs>
                <w:tab w:val="left" w:pos="1830"/>
              </w:tabs>
              <w:rPr>
                <w:b/>
              </w:rPr>
            </w:pPr>
            <w:r>
              <w:rPr>
                <w:b/>
              </w:rPr>
              <w:t>Job Title</w:t>
            </w:r>
          </w:p>
        </w:tc>
        <w:sdt>
          <w:sdtPr>
            <w:id w:val="-784646951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6804" w:type="dxa"/>
                <w:tcBorders>
                  <w:top w:val="single" w:sz="4" w:space="0" w:color="auto"/>
                  <w:left w:val="single" w:sz="4" w:space="0" w:color="auto"/>
                </w:tcBorders>
                <w:vAlign w:val="center"/>
              </w:tcPr>
              <w:p w:rsidR="00CB75A1" w:rsidRPr="00CB75A1" w:rsidRDefault="00CB75A1" w:rsidP="00CB75A1">
                <w:pPr>
                  <w:tabs>
                    <w:tab w:val="left" w:pos="1830"/>
                  </w:tabs>
                </w:pPr>
                <w:r w:rsidRPr="007D48E7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B75A1" w:rsidRPr="00CB75A1" w:rsidTr="00CB75A1">
        <w:trPr>
          <w:trHeight w:val="57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:rsidR="00CB75A1" w:rsidRPr="00CB75A1" w:rsidRDefault="00CB75A1" w:rsidP="00835FDD">
            <w:pPr>
              <w:tabs>
                <w:tab w:val="left" w:pos="1830"/>
              </w:tabs>
              <w:rPr>
                <w:b/>
              </w:rPr>
            </w:pPr>
            <w:r>
              <w:rPr>
                <w:b/>
              </w:rPr>
              <w:t xml:space="preserve">Applicant NDIS Provider </w:t>
            </w:r>
            <w:r w:rsidR="00835FDD">
              <w:rPr>
                <w:b/>
              </w:rPr>
              <w:t xml:space="preserve">Name </w:t>
            </w:r>
          </w:p>
        </w:tc>
        <w:sdt>
          <w:sdtPr>
            <w:id w:val="-1286349694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6804" w:type="dxa"/>
                <w:tcBorders>
                  <w:top w:val="single" w:sz="4" w:space="0" w:color="auto"/>
                  <w:left w:val="single" w:sz="4" w:space="0" w:color="auto"/>
                </w:tcBorders>
                <w:vAlign w:val="center"/>
              </w:tcPr>
              <w:p w:rsidR="00CB75A1" w:rsidRPr="00CB75A1" w:rsidRDefault="00CB75A1" w:rsidP="00CB75A1">
                <w:pPr>
                  <w:tabs>
                    <w:tab w:val="left" w:pos="1830"/>
                  </w:tabs>
                </w:pPr>
                <w:r w:rsidRPr="007D48E7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946F3" w:rsidRPr="007A5EFD" w:rsidTr="00333C00">
        <w:trPr>
          <w:trHeight w:val="397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0" w:type="dxa"/>
              <w:right w:w="0" w:type="dxa"/>
            </w:tcMar>
          </w:tcPr>
          <w:sdt>
            <w:sdtPr>
              <w:rPr>
                <w:rFonts w:ascii="Lato" w:eastAsia="Calibri" w:hAnsi="Lato"/>
                <w:color w:val="auto"/>
                <w:kern w:val="0"/>
                <w:sz w:val="22"/>
                <w:szCs w:val="22"/>
              </w:rPr>
              <w:alias w:val="Further information"/>
              <w:tag w:val="Further information"/>
              <w:id w:val="-29731400"/>
              <w:placeholder>
                <w:docPart w:val="AE1A9F0AC14848D89EAE0F8ED788E02F"/>
              </w:placeholder>
            </w:sdtPr>
            <w:sdtEndPr>
              <w:rPr>
                <w:szCs w:val="20"/>
              </w:rPr>
            </w:sdtEndPr>
            <w:sdtContent>
              <w:p w:rsidR="008946F3" w:rsidRPr="00814AF6" w:rsidRDefault="008946F3" w:rsidP="008946F3">
                <w:pPr>
                  <w:pStyle w:val="Heading1"/>
                  <w:outlineLvl w:val="0"/>
                </w:pPr>
                <w:r w:rsidRPr="00814AF6">
                  <w:t>Further information</w:t>
                </w:r>
              </w:p>
              <w:p w:rsidR="008946F3" w:rsidRPr="00F15931" w:rsidRDefault="001A6B05" w:rsidP="008946F3">
                <w:r w:rsidRPr="00814AF6">
                  <w:t>E</w:t>
                </w:r>
                <w:r>
                  <w:t xml:space="preserve">mail your completed form with the </w:t>
                </w:r>
                <w:r w:rsidRPr="00BC1073">
                  <w:rPr>
                    <w:i/>
                  </w:rPr>
                  <w:t>Restrictive Practices – Application for Authorisation (RPA-1</w:t>
                </w:r>
                <w:r>
                  <w:t xml:space="preserve">) </w:t>
                </w:r>
                <w:r w:rsidRPr="00814AF6">
                  <w:t xml:space="preserve">to </w:t>
                </w:r>
                <w:hyperlink r:id="rId9" w:history="1">
                  <w:r w:rsidRPr="00CB75A1">
                    <w:rPr>
                      <w:rStyle w:val="Hyperlink"/>
                    </w:rPr>
                    <w:t>restrictive-practices.authorisation-unit@nt.gov.au</w:t>
                  </w:r>
                </w:hyperlink>
              </w:p>
            </w:sdtContent>
          </w:sdt>
        </w:tc>
      </w:tr>
      <w:tr w:rsidR="008946F3" w:rsidRPr="007A5EFD" w:rsidTr="00333C00">
        <w:trPr>
          <w:trHeight w:val="83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0" w:type="dxa"/>
              <w:right w:w="0" w:type="dxa"/>
            </w:tcMar>
          </w:tcPr>
          <w:sdt>
            <w:sdtPr>
              <w:rPr>
                <w:rStyle w:val="Hidden"/>
              </w:rPr>
              <w:alias w:val="End of form"/>
              <w:tag w:val="End of form"/>
              <w:id w:val="623812695"/>
              <w:placeholder>
                <w:docPart w:val="AE1A9F0AC14848D89EAE0F8ED788E02F"/>
              </w:placeholder>
            </w:sdtPr>
            <w:sdtEndPr>
              <w:rPr>
                <w:rStyle w:val="Hidden"/>
              </w:rPr>
            </w:sdtEndPr>
            <w:sdtContent>
              <w:p w:rsidR="008946F3" w:rsidRPr="00B31D3A" w:rsidRDefault="008946F3" w:rsidP="008946F3">
                <w:pPr>
                  <w:rPr>
                    <w:rStyle w:val="Hidden"/>
                  </w:rPr>
                </w:pPr>
                <w:r w:rsidRPr="00B31D3A">
                  <w:rPr>
                    <w:rStyle w:val="Hidden"/>
                  </w:rPr>
                  <w:t>End of form</w:t>
                </w:r>
              </w:p>
            </w:sdtContent>
          </w:sdt>
        </w:tc>
        <w:bookmarkStart w:id="0" w:name="_GoBack"/>
        <w:bookmarkEnd w:id="0"/>
      </w:tr>
    </w:tbl>
    <w:p w:rsidR="007A5EFD" w:rsidRDefault="007A5EFD" w:rsidP="007E1E90"/>
    <w:sectPr w:rsidR="007A5EFD" w:rsidSect="00CC571B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794" w:right="794" w:bottom="794" w:left="794" w:header="79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80A" w:rsidRDefault="0008780A" w:rsidP="007332FF">
      <w:r>
        <w:separator/>
      </w:r>
    </w:p>
  </w:endnote>
  <w:endnote w:type="continuationSeparator" w:id="0">
    <w:p w:rsidR="0008780A" w:rsidRDefault="0008780A" w:rsidP="00733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o Semibold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5A1" w:rsidRDefault="00CB75A1" w:rsidP="002645D5">
    <w:pPr>
      <w:spacing w:after="0"/>
    </w:pPr>
  </w:p>
  <w:tbl>
    <w:tblPr>
      <w:tblW w:w="10318" w:type="dxa"/>
      <w:tblBorders>
        <w:top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area"/>
    </w:tblPr>
    <w:tblGrid>
      <w:gridCol w:w="10318"/>
    </w:tblGrid>
    <w:tr w:rsidR="00CB75A1" w:rsidRPr="00132658" w:rsidTr="00CB75A1">
      <w:trPr>
        <w:cantSplit/>
        <w:trHeight w:hRule="exact" w:val="567"/>
      </w:trPr>
      <w:tc>
        <w:tcPr>
          <w:tcW w:w="10318" w:type="dxa"/>
          <w:vAlign w:val="bottom"/>
        </w:tcPr>
        <w:p w:rsidR="00CB75A1" w:rsidRPr="00AC4488" w:rsidRDefault="00CB75A1" w:rsidP="002645D5">
          <w:pPr>
            <w:spacing w:after="0"/>
            <w:rPr>
              <w:rStyle w:val="PageNumber"/>
            </w:rPr>
          </w:pPr>
          <w:r w:rsidRPr="00AC4488">
            <w:rPr>
              <w:rStyle w:val="PageNumber"/>
            </w:rPr>
            <w:t xml:space="preserve">Page </w:t>
          </w:r>
          <w:r w:rsidRPr="00AC4488">
            <w:rPr>
              <w:rStyle w:val="PageNumber"/>
            </w:rPr>
            <w:fldChar w:fldCharType="begin"/>
          </w:r>
          <w:r w:rsidRPr="00AC4488">
            <w:rPr>
              <w:rStyle w:val="PageNumber"/>
            </w:rPr>
            <w:instrText xml:space="preserve"> PAGE  \* Arabic  \* MERGEFORMAT </w:instrText>
          </w:r>
          <w:r w:rsidRPr="00AC4488">
            <w:rPr>
              <w:rStyle w:val="PageNumber"/>
            </w:rPr>
            <w:fldChar w:fldCharType="separate"/>
          </w:r>
          <w:r w:rsidR="007E1E90">
            <w:rPr>
              <w:rStyle w:val="PageNumber"/>
              <w:noProof/>
            </w:rPr>
            <w:t>3</w:t>
          </w:r>
          <w:r w:rsidRPr="00AC4488">
            <w:rPr>
              <w:rStyle w:val="PageNumber"/>
            </w:rPr>
            <w:fldChar w:fldCharType="end"/>
          </w:r>
          <w:r w:rsidRPr="00AC4488">
            <w:rPr>
              <w:rStyle w:val="PageNumber"/>
            </w:rPr>
            <w:t xml:space="preserve"> of </w:t>
          </w:r>
          <w:r w:rsidRPr="00AC4488">
            <w:rPr>
              <w:rStyle w:val="PageNumber"/>
            </w:rPr>
            <w:fldChar w:fldCharType="begin"/>
          </w:r>
          <w:r w:rsidRPr="00AC4488">
            <w:rPr>
              <w:rStyle w:val="PageNumber"/>
            </w:rPr>
            <w:instrText xml:space="preserve"> NUMPAGES  \* Arabic  \* MERGEFORMAT </w:instrText>
          </w:r>
          <w:r w:rsidRPr="00AC4488">
            <w:rPr>
              <w:rStyle w:val="PageNumber"/>
            </w:rPr>
            <w:fldChar w:fldCharType="separate"/>
          </w:r>
          <w:r w:rsidR="007E1E90">
            <w:rPr>
              <w:rStyle w:val="PageNumber"/>
              <w:noProof/>
            </w:rPr>
            <w:t>3</w:t>
          </w:r>
          <w:r w:rsidRPr="00AC4488">
            <w:rPr>
              <w:rStyle w:val="PageNumber"/>
            </w:rPr>
            <w:fldChar w:fldCharType="end"/>
          </w:r>
        </w:p>
      </w:tc>
    </w:tr>
  </w:tbl>
  <w:p w:rsidR="00CB75A1" w:rsidRPr="00B11C67" w:rsidRDefault="00CB75A1" w:rsidP="002645D5">
    <w:pPr>
      <w:pStyle w:val="Footer"/>
      <w:rPr>
        <w:sz w:val="4"/>
        <w:szCs w:val="4"/>
      </w:rPr>
    </w:pPr>
  </w:p>
  <w:p w:rsidR="00CB75A1" w:rsidRPr="002645D5" w:rsidRDefault="00CB75A1" w:rsidP="002645D5">
    <w:pPr>
      <w:pStyle w:val="Footer"/>
      <w:rPr>
        <w:rStyle w:val="Hidde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5A1" w:rsidRDefault="00CB75A1" w:rsidP="0087320B">
    <w:pPr>
      <w:spacing w:after="0"/>
    </w:pPr>
  </w:p>
  <w:tbl>
    <w:tblPr>
      <w:tblW w:w="10318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area"/>
    </w:tblPr>
    <w:tblGrid>
      <w:gridCol w:w="7767"/>
      <w:gridCol w:w="2551"/>
    </w:tblGrid>
    <w:tr w:rsidR="00CB75A1" w:rsidRPr="00132658" w:rsidTr="0087320B">
      <w:trPr>
        <w:cantSplit/>
        <w:trHeight w:hRule="exact" w:val="1134"/>
      </w:trPr>
      <w:tc>
        <w:tcPr>
          <w:tcW w:w="7767" w:type="dxa"/>
          <w:tcBorders>
            <w:top w:val="single" w:sz="4" w:space="0" w:color="auto"/>
          </w:tcBorders>
          <w:vAlign w:val="bottom"/>
        </w:tcPr>
        <w:p w:rsidR="00CB75A1" w:rsidRPr="00830853" w:rsidRDefault="0008780A" w:rsidP="002645D5">
          <w:pPr>
            <w:spacing w:after="0"/>
          </w:pPr>
          <w:sdt>
            <w:sdtPr>
              <w:alias w:val="Date"/>
              <w:tag w:val=""/>
              <w:id w:val="1578473972"/>
              <w:placeholder>
                <w:docPart w:val="A419BABF34C348D69A7964DBA378B936"/>
              </w:placeholder>
              <w:dataBinding w:prefixMappings="xmlns:ns0='http://schemas.microsoft.com/office/2006/coverPageProps' " w:xpath="/ns0:CoverPageProperties[1]/ns0:PublishDate[1]" w:storeItemID="{55AF091B-3C7A-41E3-B477-F2FDAA23CFDA}"/>
              <w15:color w:val="000000"/>
              <w:date>
                <w:dateFormat w:val="d MMMM 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CB75A1">
                <w:t>&lt;Date Month Year&gt;</w:t>
              </w:r>
            </w:sdtContent>
          </w:sdt>
        </w:p>
        <w:p w:rsidR="00CB75A1" w:rsidRPr="00CE30CF" w:rsidRDefault="00CB75A1" w:rsidP="002645D5">
          <w:pPr>
            <w:spacing w:after="0"/>
            <w:rPr>
              <w:rStyle w:val="PageNumber"/>
            </w:rPr>
          </w:pPr>
          <w:r w:rsidRPr="00CE30CF">
            <w:rPr>
              <w:rStyle w:val="PageNumber"/>
            </w:rPr>
            <w:t xml:space="preserve">Page </w:t>
          </w:r>
          <w:r w:rsidRPr="00CE30CF">
            <w:rPr>
              <w:rStyle w:val="PageNumber"/>
            </w:rPr>
            <w:fldChar w:fldCharType="begin"/>
          </w:r>
          <w:r w:rsidRPr="00CE30CF">
            <w:rPr>
              <w:rStyle w:val="PageNumber"/>
            </w:rPr>
            <w:instrText xml:space="preserve"> PAGE  \* Arabic  \* MERGEFORMAT </w:instrText>
          </w:r>
          <w:r w:rsidRPr="00CE30CF">
            <w:rPr>
              <w:rStyle w:val="PageNumber"/>
            </w:rPr>
            <w:fldChar w:fldCharType="separate"/>
          </w:r>
          <w:r w:rsidR="007E1E90">
            <w:rPr>
              <w:rStyle w:val="PageNumber"/>
              <w:noProof/>
            </w:rPr>
            <w:t>1</w:t>
          </w:r>
          <w:r w:rsidRPr="00CE30CF">
            <w:rPr>
              <w:rStyle w:val="PageNumber"/>
            </w:rPr>
            <w:fldChar w:fldCharType="end"/>
          </w:r>
          <w:r w:rsidRPr="00CE30CF">
            <w:rPr>
              <w:rStyle w:val="PageNumber"/>
            </w:rPr>
            <w:t xml:space="preserve"> of </w:t>
          </w:r>
          <w:r w:rsidRPr="00CE30CF">
            <w:rPr>
              <w:rStyle w:val="PageNumber"/>
            </w:rPr>
            <w:fldChar w:fldCharType="begin"/>
          </w:r>
          <w:r w:rsidRPr="00CE30CF">
            <w:rPr>
              <w:rStyle w:val="PageNumber"/>
            </w:rPr>
            <w:instrText xml:space="preserve"> NUMPAGES  \* Arabic  \* MERGEFORMAT </w:instrText>
          </w:r>
          <w:r w:rsidRPr="00CE30CF">
            <w:rPr>
              <w:rStyle w:val="PageNumber"/>
            </w:rPr>
            <w:fldChar w:fldCharType="separate"/>
          </w:r>
          <w:r w:rsidR="007E1E90">
            <w:rPr>
              <w:rStyle w:val="PageNumber"/>
              <w:noProof/>
            </w:rPr>
            <w:t>3</w:t>
          </w:r>
          <w:r w:rsidRPr="00CE30CF">
            <w:rPr>
              <w:rStyle w:val="PageNumber"/>
            </w:rPr>
            <w:fldChar w:fldCharType="end"/>
          </w:r>
          <w:r>
            <w:rPr>
              <w:rFonts w:ascii="Times New Roman" w:eastAsia="Times New Roman" w:hAnsi="Times New Roman"/>
              <w:snapToGrid w:val="0"/>
              <w:color w:val="000000"/>
              <w:w w:val="0"/>
              <w:sz w:val="0"/>
              <w:szCs w:val="0"/>
              <w:u w:color="000000"/>
              <w:bdr w:val="none" w:sz="0" w:space="0" w:color="000000"/>
              <w:shd w:val="clear" w:color="000000" w:fill="000000"/>
              <w:lang w:val="x-none" w:eastAsia="x-none" w:bidi="x-none"/>
            </w:rPr>
            <w:t xml:space="preserve"> </w:t>
          </w:r>
        </w:p>
      </w:tc>
      <w:tc>
        <w:tcPr>
          <w:tcW w:w="2551" w:type="dxa"/>
          <w:tcBorders>
            <w:top w:val="single" w:sz="4" w:space="0" w:color="auto"/>
          </w:tcBorders>
          <w:vAlign w:val="bottom"/>
        </w:tcPr>
        <w:p w:rsidR="00CB75A1" w:rsidRPr="001E14EB" w:rsidRDefault="00CB75A1" w:rsidP="002645D5">
          <w:pPr>
            <w:spacing w:after="0"/>
            <w:jc w:val="right"/>
          </w:pPr>
          <w:r>
            <w:rPr>
              <w:noProof/>
              <w:lang w:eastAsia="en-AU"/>
            </w:rPr>
            <w:drawing>
              <wp:inline distT="0" distB="0" distL="0" distR="0" wp14:anchorId="72086D8D" wp14:editId="485FC0CB">
                <wp:extent cx="1574700" cy="561600"/>
                <wp:effectExtent l="0" t="0" r="6985" b="0"/>
                <wp:docPr id="9" name="Picture 9" descr="Northern Territory Govern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ntgcentral.nt.gov.au/sites/files/uploads/images/dcm/logos/ntg-logo/ntg-primary-cmy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4700" cy="56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785C24">
            <w:rPr>
              <w:rStyle w:val="PageNumber"/>
              <w:noProof/>
              <w:lang w:eastAsia="en-AU"/>
            </w:rPr>
            <w:t xml:space="preserve"> </w:t>
          </w:r>
        </w:p>
      </w:tc>
    </w:tr>
  </w:tbl>
  <w:p w:rsidR="00CB75A1" w:rsidRPr="007A5EFD" w:rsidRDefault="00CB75A1" w:rsidP="00D15D88">
    <w:pPr>
      <w:spacing w:after="0"/>
      <w:rPr>
        <w:rStyle w:val="Hidde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80A" w:rsidRDefault="0008780A" w:rsidP="007332FF">
      <w:r>
        <w:separator/>
      </w:r>
    </w:p>
  </w:footnote>
  <w:footnote w:type="continuationSeparator" w:id="0">
    <w:p w:rsidR="0008780A" w:rsidRDefault="0008780A" w:rsidP="00733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5A1" w:rsidRPr="00162207" w:rsidRDefault="0008780A" w:rsidP="00FB3CC5">
    <w:pPr>
      <w:pStyle w:val="Header"/>
    </w:pPr>
    <w:sdt>
      <w:sdtPr>
        <w:rPr>
          <w:rStyle w:val="HeaderChar"/>
        </w:rPr>
        <w:alias w:val="Title"/>
        <w:tag w:val="Title"/>
        <w:id w:val="-1014609639"/>
        <w:lock w:val="sdtLocked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HeaderChar"/>
        </w:rPr>
      </w:sdtEndPr>
      <w:sdtContent>
        <w:r w:rsidR="00C64F6F">
          <w:rPr>
            <w:rStyle w:val="HeaderChar"/>
          </w:rPr>
          <w:t>Restrictive Practices – Evidence of Consultation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TitleChar"/>
      </w:rPr>
      <w:alias w:val="Title"/>
      <w:tag w:val="Title"/>
      <w:id w:val="-509755993"/>
      <w:lock w:val="sdtLocked"/>
      <w:placeholder>
        <w:docPart w:val="6A7E55F63F414608B408A9FC463B78C9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>
      <w:rPr>
        <w:rStyle w:val="TitleChar"/>
      </w:rPr>
    </w:sdtEndPr>
    <w:sdtContent>
      <w:p w:rsidR="00CB75A1" w:rsidRPr="00E908F1" w:rsidRDefault="00CB75A1" w:rsidP="00A53CF0">
        <w:pPr>
          <w:pStyle w:val="Title"/>
        </w:pPr>
        <w:r>
          <w:rPr>
            <w:rStyle w:val="TitleChar"/>
          </w:rPr>
          <w:t xml:space="preserve">Restrictive Practices – </w:t>
        </w:r>
        <w:r w:rsidR="00C64F6F">
          <w:rPr>
            <w:rStyle w:val="TitleChar"/>
          </w:rPr>
          <w:t>Evidence of Consultation</w:t>
        </w:r>
      </w:p>
    </w:sdtContent>
  </w:sdt>
  <w:p w:rsidR="00CB75A1" w:rsidRDefault="00C64F6F" w:rsidP="00A53CF0">
    <w:pPr>
      <w:pStyle w:val="Subtitle0"/>
    </w:pPr>
    <w:r>
      <w:t>RPA-2B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245D0"/>
    <w:multiLevelType w:val="multilevel"/>
    <w:tmpl w:val="0C78A7AC"/>
    <w:name w:val="NTG Table Bullet List322"/>
    <w:numStyleLink w:val="Tablebulletlist"/>
  </w:abstractNum>
  <w:abstractNum w:abstractNumId="1" w15:restartNumberingAfterBreak="0">
    <w:nsid w:val="0F195B3C"/>
    <w:multiLevelType w:val="multilevel"/>
    <w:tmpl w:val="3928FD02"/>
    <w:name w:val="NTG Table Bullet List3322222"/>
    <w:numStyleLink w:val="Bulletlist"/>
  </w:abstractNum>
  <w:abstractNum w:abstractNumId="2" w15:restartNumberingAfterBreak="0">
    <w:nsid w:val="100244A1"/>
    <w:multiLevelType w:val="multilevel"/>
    <w:tmpl w:val="0C78A7AC"/>
    <w:name w:val="NTG Table Bullet List332"/>
    <w:numStyleLink w:val="Tablebulletlist"/>
  </w:abstractNum>
  <w:abstractNum w:abstractNumId="3" w15:restartNumberingAfterBreak="0">
    <w:nsid w:val="1012237B"/>
    <w:multiLevelType w:val="multilevel"/>
    <w:tmpl w:val="0C78A7AC"/>
    <w:name w:val="NTG Table Bullet List32"/>
    <w:numStyleLink w:val="Tablebulletlist"/>
  </w:abstractNum>
  <w:abstractNum w:abstractNumId="4" w15:restartNumberingAfterBreak="0">
    <w:nsid w:val="15E93577"/>
    <w:multiLevelType w:val="multilevel"/>
    <w:tmpl w:val="4E6AC8F6"/>
    <w:name w:val="NTG Table Bullet List33222222"/>
    <w:numStyleLink w:val="Numberlist"/>
  </w:abstractNum>
  <w:abstractNum w:abstractNumId="5" w15:restartNumberingAfterBreak="0">
    <w:nsid w:val="18D26C06"/>
    <w:multiLevelType w:val="multilevel"/>
    <w:tmpl w:val="3E5E177A"/>
    <w:name w:val="NTG Table Bullet List33222222222222222"/>
    <w:numStyleLink w:val="Tablenumberlist"/>
  </w:abstractNum>
  <w:abstractNum w:abstractNumId="6" w15:restartNumberingAfterBreak="0">
    <w:nsid w:val="19533A06"/>
    <w:multiLevelType w:val="multilevel"/>
    <w:tmpl w:val="3928FD02"/>
    <w:name w:val="NTG Table Bullet List3222"/>
    <w:numStyleLink w:val="Bulletlist"/>
  </w:abstractNum>
  <w:abstractNum w:abstractNumId="7" w15:restartNumberingAfterBreak="0">
    <w:nsid w:val="19AE65C9"/>
    <w:multiLevelType w:val="multilevel"/>
    <w:tmpl w:val="39746A98"/>
    <w:lvl w:ilvl="0">
      <w:start w:val="1"/>
      <w:numFmt w:val="decimal"/>
      <w:pStyle w:val="Tablenumberlistlevel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Tablenumberlistlevel2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pStyle w:val="Tablenumberlistlevel3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decimal"/>
      <w:pStyle w:val="Tablenumberlistlevel4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pStyle w:val="Tablenumberlistlevel5"/>
      <w:lvlText w:val="(%5)"/>
      <w:lvlJc w:val="left"/>
      <w:pPr>
        <w:ind w:left="1418" w:hanging="284"/>
      </w:pPr>
      <w:rPr>
        <w:rFonts w:hint="default"/>
      </w:rPr>
    </w:lvl>
    <w:lvl w:ilvl="5">
      <w:start w:val="1"/>
      <w:numFmt w:val="lowerRoman"/>
      <w:pStyle w:val="Tablenumberlistlevel6"/>
      <w:lvlText w:val="(%6)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pStyle w:val="Tablenumberlistlevel7"/>
      <w:lvlText w:val="%7.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pStyle w:val="Tablenumberlistlevel8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lowerRoman"/>
      <w:pStyle w:val="Tablenumberlistlevel9"/>
      <w:lvlText w:val="%9."/>
      <w:lvlJc w:val="left"/>
      <w:pPr>
        <w:ind w:left="2552" w:hanging="284"/>
      </w:pPr>
      <w:rPr>
        <w:rFonts w:hint="default"/>
      </w:rPr>
    </w:lvl>
  </w:abstractNum>
  <w:abstractNum w:abstractNumId="8" w15:restartNumberingAfterBreak="0">
    <w:nsid w:val="1B26429D"/>
    <w:multiLevelType w:val="multilevel"/>
    <w:tmpl w:val="3E5E177A"/>
    <w:name w:val="NTG Table Bullet List33222222222"/>
    <w:numStyleLink w:val="Tablenumberlist"/>
  </w:abstractNum>
  <w:abstractNum w:abstractNumId="9" w15:restartNumberingAfterBreak="0">
    <w:nsid w:val="1B86276C"/>
    <w:multiLevelType w:val="multilevel"/>
    <w:tmpl w:val="3928FD02"/>
    <w:name w:val="NTG Table Bullet List32223"/>
    <w:numStyleLink w:val="Bulletlist"/>
  </w:abstractNum>
  <w:abstractNum w:abstractNumId="10" w15:restartNumberingAfterBreak="0">
    <w:nsid w:val="1D0744AE"/>
    <w:multiLevelType w:val="multilevel"/>
    <w:tmpl w:val="3E5E177A"/>
    <w:name w:val="NTG Table Bullet List3222322"/>
    <w:numStyleLink w:val="Tablenumberlist"/>
  </w:abstractNum>
  <w:abstractNum w:abstractNumId="11" w15:restartNumberingAfterBreak="0">
    <w:nsid w:val="22182E8A"/>
    <w:multiLevelType w:val="multilevel"/>
    <w:tmpl w:val="4E6AC8F6"/>
    <w:styleLink w:val="Numberlist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12" w15:restartNumberingAfterBreak="0">
    <w:nsid w:val="272E3F76"/>
    <w:multiLevelType w:val="multilevel"/>
    <w:tmpl w:val="3E5E177A"/>
    <w:name w:val="NTG Table Bullet List3322"/>
    <w:numStyleLink w:val="Tablenumberlist"/>
  </w:abstractNum>
  <w:abstractNum w:abstractNumId="13" w15:restartNumberingAfterBreak="0">
    <w:nsid w:val="27CE4608"/>
    <w:multiLevelType w:val="multilevel"/>
    <w:tmpl w:val="3E5E177A"/>
    <w:name w:val="NTG Table Bullet List33222"/>
    <w:numStyleLink w:val="Tablenumberlist"/>
  </w:abstractNum>
  <w:abstractNum w:abstractNumId="14" w15:restartNumberingAfterBreak="0">
    <w:nsid w:val="27D83E4D"/>
    <w:multiLevelType w:val="multilevel"/>
    <w:tmpl w:val="3928FD02"/>
    <w:numStyleLink w:val="Bulletlist"/>
  </w:abstractNum>
  <w:abstractNum w:abstractNumId="15" w15:restartNumberingAfterBreak="0">
    <w:nsid w:val="2D392732"/>
    <w:multiLevelType w:val="multilevel"/>
    <w:tmpl w:val="3E5E177A"/>
    <w:name w:val="NTG Table Bullet List322232"/>
    <w:styleLink w:val="Tablenumberlist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18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2" w:hanging="284"/>
      </w:pPr>
      <w:rPr>
        <w:rFonts w:hint="default"/>
      </w:rPr>
    </w:lvl>
  </w:abstractNum>
  <w:abstractNum w:abstractNumId="16" w15:restartNumberingAfterBreak="0">
    <w:nsid w:val="2E693641"/>
    <w:multiLevelType w:val="multilevel"/>
    <w:tmpl w:val="3E5E177A"/>
    <w:name w:val="NTG Table Bullet List33"/>
    <w:numStyleLink w:val="Tablenumberlist"/>
  </w:abstractNum>
  <w:abstractNum w:abstractNumId="17" w15:restartNumberingAfterBreak="0">
    <w:nsid w:val="2EF077BC"/>
    <w:multiLevelType w:val="multilevel"/>
    <w:tmpl w:val="0C78A7AC"/>
    <w:name w:val="NTG Table Bullet List33222222222222222222"/>
    <w:numStyleLink w:val="Tablebulletlist"/>
  </w:abstractNum>
  <w:abstractNum w:abstractNumId="18" w15:restartNumberingAfterBreak="0">
    <w:nsid w:val="32DF44DA"/>
    <w:multiLevelType w:val="multilevel"/>
    <w:tmpl w:val="3E5E177A"/>
    <w:name w:val="NTG Table Bullet List3222323"/>
    <w:numStyleLink w:val="Tablenumberlist"/>
  </w:abstractNum>
  <w:abstractNum w:abstractNumId="19" w15:restartNumberingAfterBreak="0">
    <w:nsid w:val="36744DFA"/>
    <w:multiLevelType w:val="multilevel"/>
    <w:tmpl w:val="3928FD02"/>
    <w:styleLink w:val="Bulletlist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ind w:left="714" w:hanging="357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ind w:left="1785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20" w15:restartNumberingAfterBreak="0">
    <w:nsid w:val="3BE61945"/>
    <w:multiLevelType w:val="multilevel"/>
    <w:tmpl w:val="3928FD02"/>
    <w:name w:val="NTG Table Bullet List332222222222222222"/>
    <w:numStyleLink w:val="Bulletlist"/>
  </w:abstractNum>
  <w:abstractNum w:abstractNumId="21" w15:restartNumberingAfterBreak="0">
    <w:nsid w:val="42417B9C"/>
    <w:multiLevelType w:val="hybridMultilevel"/>
    <w:tmpl w:val="BCDA68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851EE1"/>
    <w:multiLevelType w:val="hybridMultilevel"/>
    <w:tmpl w:val="19FAE33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E4B94"/>
    <w:multiLevelType w:val="hybridMultilevel"/>
    <w:tmpl w:val="3E4074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FD3A20"/>
    <w:multiLevelType w:val="multilevel"/>
    <w:tmpl w:val="3E5E177A"/>
    <w:name w:val="NTG Table Bullet List3322222222222"/>
    <w:numStyleLink w:val="Tablenumberlist"/>
  </w:abstractNum>
  <w:abstractNum w:abstractNumId="25" w15:restartNumberingAfterBreak="0">
    <w:nsid w:val="4BB76081"/>
    <w:multiLevelType w:val="multilevel"/>
    <w:tmpl w:val="0C78A7AC"/>
    <w:styleLink w:val="Tablebulletlist"/>
    <w:lvl w:ilvl="0">
      <w:start w:val="1"/>
      <w:numFmt w:val="bullet"/>
      <w:pStyle w:val="Tablebulletlistlevel1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Tablebulletlistlevel2"/>
      <w:lvlText w:val="o"/>
      <w:lvlJc w:val="left"/>
      <w:pPr>
        <w:ind w:left="567" w:hanging="283"/>
      </w:pPr>
      <w:rPr>
        <w:rFonts w:ascii="Courier New" w:hAnsi="Courier New" w:hint="default"/>
      </w:rPr>
    </w:lvl>
    <w:lvl w:ilvl="2">
      <w:start w:val="1"/>
      <w:numFmt w:val="bullet"/>
      <w:pStyle w:val="Tablebulletlistlevel3"/>
      <w:lvlText w:val=""/>
      <w:lvlJc w:val="left"/>
      <w:pPr>
        <w:ind w:left="851" w:hanging="284"/>
      </w:pPr>
      <w:rPr>
        <w:rFonts w:ascii="Wingdings" w:hAnsi="Wingdings" w:hint="default"/>
        <w:color w:val="auto"/>
      </w:rPr>
    </w:lvl>
    <w:lvl w:ilvl="3">
      <w:start w:val="1"/>
      <w:numFmt w:val="bullet"/>
      <w:pStyle w:val="Tablebulletlistlevel4"/>
      <w:lvlText w:val=""/>
      <w:lvlJc w:val="left"/>
      <w:pPr>
        <w:ind w:left="1134" w:hanging="283"/>
      </w:pPr>
      <w:rPr>
        <w:rFonts w:ascii="Wingdings" w:hAnsi="Wingdings" w:hint="default"/>
        <w:color w:val="auto"/>
      </w:rPr>
    </w:lvl>
    <w:lvl w:ilvl="4">
      <w:start w:val="1"/>
      <w:numFmt w:val="bullet"/>
      <w:pStyle w:val="Tablebulletlistlevel5"/>
      <w:lvlText w:val="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pStyle w:val="Tablebulletlistlevel6"/>
      <w:lvlText w:val=""/>
      <w:lvlJc w:val="left"/>
      <w:pPr>
        <w:ind w:left="1701" w:hanging="283"/>
      </w:pPr>
      <w:rPr>
        <w:rFonts w:ascii="Symbol" w:hAnsi="Symbol" w:hint="default"/>
        <w:color w:val="auto"/>
      </w:rPr>
    </w:lvl>
    <w:lvl w:ilvl="6">
      <w:start w:val="1"/>
      <w:numFmt w:val="bullet"/>
      <w:pStyle w:val="Tablebulletlistlevel7"/>
      <w:lvlText w:val="o"/>
      <w:lvlJc w:val="left"/>
      <w:pPr>
        <w:ind w:left="1985" w:hanging="284"/>
      </w:pPr>
      <w:rPr>
        <w:rFonts w:ascii="Courier New" w:hAnsi="Courier New" w:hint="default"/>
        <w:color w:val="auto"/>
      </w:rPr>
    </w:lvl>
    <w:lvl w:ilvl="7">
      <w:start w:val="1"/>
      <w:numFmt w:val="bullet"/>
      <w:pStyle w:val="Tablebulletlistlevel8"/>
      <w:lvlText w:val=""/>
      <w:lvlJc w:val="left"/>
      <w:pPr>
        <w:ind w:left="2268" w:hanging="283"/>
      </w:pPr>
      <w:rPr>
        <w:rFonts w:ascii="Wingdings" w:hAnsi="Wingdings" w:hint="default"/>
        <w:color w:val="auto"/>
      </w:rPr>
    </w:lvl>
    <w:lvl w:ilvl="8">
      <w:start w:val="1"/>
      <w:numFmt w:val="bullet"/>
      <w:pStyle w:val="Tablebulletlistlevel9"/>
      <w:lvlText w:val=""/>
      <w:lvlJc w:val="left"/>
      <w:pPr>
        <w:ind w:left="2552" w:hanging="284"/>
      </w:pPr>
      <w:rPr>
        <w:rFonts w:ascii="Wingdings" w:hAnsi="Wingdings" w:hint="default"/>
        <w:color w:val="auto"/>
      </w:rPr>
    </w:lvl>
  </w:abstractNum>
  <w:abstractNum w:abstractNumId="26" w15:restartNumberingAfterBreak="0">
    <w:nsid w:val="4D5634AF"/>
    <w:multiLevelType w:val="multilevel"/>
    <w:tmpl w:val="2BBEA3BA"/>
    <w:name w:val="NTG Table Bullet 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abstractNum w:abstractNumId="27" w15:restartNumberingAfterBreak="0">
    <w:nsid w:val="53842BC6"/>
    <w:multiLevelType w:val="multilevel"/>
    <w:tmpl w:val="0C78A7AC"/>
    <w:numStyleLink w:val="Tablebulletlist"/>
  </w:abstractNum>
  <w:abstractNum w:abstractNumId="28" w15:restartNumberingAfterBreak="0">
    <w:nsid w:val="54D23F9E"/>
    <w:multiLevelType w:val="multilevel"/>
    <w:tmpl w:val="2BBEA3BA"/>
    <w:name w:val="NTG Table Bullet List322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abstractNum w:abstractNumId="29" w15:restartNumberingAfterBreak="0">
    <w:nsid w:val="56DA2CAE"/>
    <w:multiLevelType w:val="multilevel"/>
    <w:tmpl w:val="3E5E177A"/>
    <w:name w:val="NTG Table Bullet List332222222222222"/>
    <w:numStyleLink w:val="Tablenumberlist"/>
  </w:abstractNum>
  <w:abstractNum w:abstractNumId="30" w15:restartNumberingAfterBreak="0">
    <w:nsid w:val="583359D9"/>
    <w:multiLevelType w:val="multilevel"/>
    <w:tmpl w:val="3E5E177A"/>
    <w:name w:val="NTG Table Bullet List332222222"/>
    <w:numStyleLink w:val="Tablenumberlist"/>
  </w:abstractNum>
  <w:abstractNum w:abstractNumId="31" w15:restartNumberingAfterBreak="0">
    <w:nsid w:val="5B9A5FFE"/>
    <w:multiLevelType w:val="multilevel"/>
    <w:tmpl w:val="0C78A7AC"/>
    <w:name w:val="NTG Table Bullet List33222222222222"/>
    <w:numStyleLink w:val="Tablebulletlist"/>
  </w:abstractNum>
  <w:abstractNum w:abstractNumId="32" w15:restartNumberingAfterBreak="0">
    <w:nsid w:val="5D444259"/>
    <w:multiLevelType w:val="multilevel"/>
    <w:tmpl w:val="0C78A7AC"/>
    <w:name w:val="NTG Table Bullet List332222"/>
    <w:numStyleLink w:val="Tablebulletlist"/>
  </w:abstractNum>
  <w:abstractNum w:abstractNumId="33" w15:restartNumberingAfterBreak="0">
    <w:nsid w:val="69262556"/>
    <w:multiLevelType w:val="multilevel"/>
    <w:tmpl w:val="3E5E177A"/>
    <w:name w:val="NTG Table Bullet List3322222222222222"/>
    <w:numStyleLink w:val="Tablenumberlist"/>
  </w:abstractNum>
  <w:abstractNum w:abstractNumId="34" w15:restartNumberingAfterBreak="0">
    <w:nsid w:val="6C1C4610"/>
    <w:multiLevelType w:val="hybridMultilevel"/>
    <w:tmpl w:val="400C578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383016"/>
    <w:multiLevelType w:val="hybridMultilevel"/>
    <w:tmpl w:val="B3E2517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453664D"/>
    <w:multiLevelType w:val="multilevel"/>
    <w:tmpl w:val="0C78A7AC"/>
    <w:name w:val="NTG Table Bullet List3322222222222222222"/>
    <w:numStyleLink w:val="Tablebulletlist"/>
  </w:abstractNum>
  <w:abstractNum w:abstractNumId="37" w15:restartNumberingAfterBreak="0">
    <w:nsid w:val="76141D1E"/>
    <w:multiLevelType w:val="multilevel"/>
    <w:tmpl w:val="0C78A7AC"/>
    <w:name w:val="NTG Table Bullet List332222222222"/>
    <w:numStyleLink w:val="Tablebulletlist"/>
  </w:abstractNum>
  <w:abstractNum w:abstractNumId="38" w15:restartNumberingAfterBreak="0">
    <w:nsid w:val="77361C0A"/>
    <w:multiLevelType w:val="hybridMultilevel"/>
    <w:tmpl w:val="ABE047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CC6470"/>
    <w:multiLevelType w:val="multilevel"/>
    <w:tmpl w:val="0D62A85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EB377EB"/>
    <w:multiLevelType w:val="multilevel"/>
    <w:tmpl w:val="2BBEA3BA"/>
    <w:name w:val="NTG Table Bullet List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num w:numId="1">
    <w:abstractNumId w:val="19"/>
  </w:num>
  <w:num w:numId="2">
    <w:abstractNumId w:val="11"/>
  </w:num>
  <w:num w:numId="3">
    <w:abstractNumId w:val="39"/>
  </w:num>
  <w:num w:numId="4">
    <w:abstractNumId w:val="25"/>
  </w:num>
  <w:num w:numId="5">
    <w:abstractNumId w:val="15"/>
  </w:num>
  <w:num w:numId="6">
    <w:abstractNumId w:val="7"/>
  </w:num>
  <w:num w:numId="7">
    <w:abstractNumId w:val="27"/>
  </w:num>
  <w:num w:numId="8">
    <w:abstractNumId w:val="14"/>
  </w:num>
  <w:num w:numId="9">
    <w:abstractNumId w:val="38"/>
  </w:num>
  <w:num w:numId="10">
    <w:abstractNumId w:val="21"/>
  </w:num>
  <w:num w:numId="11">
    <w:abstractNumId w:val="34"/>
  </w:num>
  <w:num w:numId="12">
    <w:abstractNumId w:val="35"/>
  </w:num>
  <w:num w:numId="13">
    <w:abstractNumId w:val="23"/>
  </w:num>
  <w:num w:numId="14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D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0" w:visibleStyles="1" w:alternateStyleNames="1"/>
  <w:defaultTabStop w:val="284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D8A"/>
    <w:rsid w:val="00001DDF"/>
    <w:rsid w:val="0000322D"/>
    <w:rsid w:val="00007670"/>
    <w:rsid w:val="00010665"/>
    <w:rsid w:val="00020347"/>
    <w:rsid w:val="0002393A"/>
    <w:rsid w:val="00027DB8"/>
    <w:rsid w:val="00031A96"/>
    <w:rsid w:val="00040BF3"/>
    <w:rsid w:val="0004211C"/>
    <w:rsid w:val="00046C59"/>
    <w:rsid w:val="00051362"/>
    <w:rsid w:val="00051F45"/>
    <w:rsid w:val="00052953"/>
    <w:rsid w:val="0005341A"/>
    <w:rsid w:val="00055944"/>
    <w:rsid w:val="00056DEF"/>
    <w:rsid w:val="00056EDC"/>
    <w:rsid w:val="0006635A"/>
    <w:rsid w:val="000720BE"/>
    <w:rsid w:val="0007259C"/>
    <w:rsid w:val="00080202"/>
    <w:rsid w:val="00080DCD"/>
    <w:rsid w:val="00080E22"/>
    <w:rsid w:val="00082573"/>
    <w:rsid w:val="00082E34"/>
    <w:rsid w:val="000840A3"/>
    <w:rsid w:val="000849D4"/>
    <w:rsid w:val="00085062"/>
    <w:rsid w:val="00086A5F"/>
    <w:rsid w:val="0008780A"/>
    <w:rsid w:val="000911EF"/>
    <w:rsid w:val="000962C5"/>
    <w:rsid w:val="00097865"/>
    <w:rsid w:val="000A4317"/>
    <w:rsid w:val="000A559C"/>
    <w:rsid w:val="000B0076"/>
    <w:rsid w:val="000B2CA1"/>
    <w:rsid w:val="000C23BA"/>
    <w:rsid w:val="000D1F29"/>
    <w:rsid w:val="000D633D"/>
    <w:rsid w:val="000E342B"/>
    <w:rsid w:val="000E3ED2"/>
    <w:rsid w:val="000E5DD2"/>
    <w:rsid w:val="000F2958"/>
    <w:rsid w:val="000F3850"/>
    <w:rsid w:val="000F604F"/>
    <w:rsid w:val="00104E7F"/>
    <w:rsid w:val="001137EC"/>
    <w:rsid w:val="001152F5"/>
    <w:rsid w:val="00117743"/>
    <w:rsid w:val="00117F5B"/>
    <w:rsid w:val="00132658"/>
    <w:rsid w:val="001343E2"/>
    <w:rsid w:val="00150DC0"/>
    <w:rsid w:val="00156CD4"/>
    <w:rsid w:val="0016153B"/>
    <w:rsid w:val="00162207"/>
    <w:rsid w:val="00164A3E"/>
    <w:rsid w:val="00166FF6"/>
    <w:rsid w:val="00176123"/>
    <w:rsid w:val="00181620"/>
    <w:rsid w:val="001827F3"/>
    <w:rsid w:val="00187130"/>
    <w:rsid w:val="001957AD"/>
    <w:rsid w:val="00196F8E"/>
    <w:rsid w:val="001A2B7F"/>
    <w:rsid w:val="001A3AFD"/>
    <w:rsid w:val="001A496C"/>
    <w:rsid w:val="001A576A"/>
    <w:rsid w:val="001A6B05"/>
    <w:rsid w:val="001A744B"/>
    <w:rsid w:val="001B28DA"/>
    <w:rsid w:val="001B2B6C"/>
    <w:rsid w:val="001D01C4"/>
    <w:rsid w:val="001D4DA9"/>
    <w:rsid w:val="001D4F99"/>
    <w:rsid w:val="001D52B0"/>
    <w:rsid w:val="001D5A18"/>
    <w:rsid w:val="001D7C37"/>
    <w:rsid w:val="001D7CA4"/>
    <w:rsid w:val="001E057F"/>
    <w:rsid w:val="001E14EB"/>
    <w:rsid w:val="001F59E6"/>
    <w:rsid w:val="00202D7E"/>
    <w:rsid w:val="00203F1C"/>
    <w:rsid w:val="002044FA"/>
    <w:rsid w:val="0020473D"/>
    <w:rsid w:val="00206936"/>
    <w:rsid w:val="00206C6F"/>
    <w:rsid w:val="00206FBD"/>
    <w:rsid w:val="00207746"/>
    <w:rsid w:val="002159A0"/>
    <w:rsid w:val="00230031"/>
    <w:rsid w:val="00235C01"/>
    <w:rsid w:val="00247343"/>
    <w:rsid w:val="002645D5"/>
    <w:rsid w:val="00265C56"/>
    <w:rsid w:val="002716CD"/>
    <w:rsid w:val="00274D4B"/>
    <w:rsid w:val="002806F5"/>
    <w:rsid w:val="00281577"/>
    <w:rsid w:val="002926BC"/>
    <w:rsid w:val="00293A72"/>
    <w:rsid w:val="002A0160"/>
    <w:rsid w:val="002A30C3"/>
    <w:rsid w:val="002A6F6A"/>
    <w:rsid w:val="002A7712"/>
    <w:rsid w:val="002B38F7"/>
    <w:rsid w:val="002B4F50"/>
    <w:rsid w:val="002B5591"/>
    <w:rsid w:val="002B6AA4"/>
    <w:rsid w:val="002C0BEF"/>
    <w:rsid w:val="002C1FE9"/>
    <w:rsid w:val="002D3A57"/>
    <w:rsid w:val="002D7D05"/>
    <w:rsid w:val="002E20C8"/>
    <w:rsid w:val="002E4290"/>
    <w:rsid w:val="002E66A6"/>
    <w:rsid w:val="002F0DB1"/>
    <w:rsid w:val="002F2885"/>
    <w:rsid w:val="002F45A1"/>
    <w:rsid w:val="0030203D"/>
    <w:rsid w:val="003037F9"/>
    <w:rsid w:val="0030583E"/>
    <w:rsid w:val="00307FE1"/>
    <w:rsid w:val="003164BA"/>
    <w:rsid w:val="0032013E"/>
    <w:rsid w:val="003258E6"/>
    <w:rsid w:val="00333C00"/>
    <w:rsid w:val="00342283"/>
    <w:rsid w:val="00343A87"/>
    <w:rsid w:val="00344A36"/>
    <w:rsid w:val="003456F4"/>
    <w:rsid w:val="00347FB6"/>
    <w:rsid w:val="003504FD"/>
    <w:rsid w:val="00350881"/>
    <w:rsid w:val="00354DD9"/>
    <w:rsid w:val="00357D55"/>
    <w:rsid w:val="00363513"/>
    <w:rsid w:val="003657E5"/>
    <w:rsid w:val="0036589C"/>
    <w:rsid w:val="00371312"/>
    <w:rsid w:val="00371DC7"/>
    <w:rsid w:val="00377B21"/>
    <w:rsid w:val="00387DB7"/>
    <w:rsid w:val="00390862"/>
    <w:rsid w:val="00390CE3"/>
    <w:rsid w:val="00394876"/>
    <w:rsid w:val="00394AAF"/>
    <w:rsid w:val="00394CE5"/>
    <w:rsid w:val="0039602B"/>
    <w:rsid w:val="003A6341"/>
    <w:rsid w:val="003B67FD"/>
    <w:rsid w:val="003B6A61"/>
    <w:rsid w:val="003D0F63"/>
    <w:rsid w:val="003D42C0"/>
    <w:rsid w:val="003D4A8F"/>
    <w:rsid w:val="003D5B29"/>
    <w:rsid w:val="003D7818"/>
    <w:rsid w:val="003E2445"/>
    <w:rsid w:val="003E3BB2"/>
    <w:rsid w:val="003F07E7"/>
    <w:rsid w:val="003F5B58"/>
    <w:rsid w:val="003F7E65"/>
    <w:rsid w:val="0040222A"/>
    <w:rsid w:val="00402A05"/>
    <w:rsid w:val="004047BC"/>
    <w:rsid w:val="004100F7"/>
    <w:rsid w:val="00414CB3"/>
    <w:rsid w:val="0041563D"/>
    <w:rsid w:val="00426E25"/>
    <w:rsid w:val="00427D9C"/>
    <w:rsid w:val="00427E7E"/>
    <w:rsid w:val="0043465D"/>
    <w:rsid w:val="00443B6E"/>
    <w:rsid w:val="00450636"/>
    <w:rsid w:val="0045420A"/>
    <w:rsid w:val="004554D4"/>
    <w:rsid w:val="00461744"/>
    <w:rsid w:val="00466185"/>
    <w:rsid w:val="00466303"/>
    <w:rsid w:val="004668A7"/>
    <w:rsid w:val="00466C1E"/>
    <w:rsid w:val="00466D96"/>
    <w:rsid w:val="00467747"/>
    <w:rsid w:val="00470017"/>
    <w:rsid w:val="0047105A"/>
    <w:rsid w:val="00473C98"/>
    <w:rsid w:val="00474965"/>
    <w:rsid w:val="00482DF8"/>
    <w:rsid w:val="004864DE"/>
    <w:rsid w:val="00494BE5"/>
    <w:rsid w:val="00495C12"/>
    <w:rsid w:val="00495E30"/>
    <w:rsid w:val="004A0EBA"/>
    <w:rsid w:val="004A2538"/>
    <w:rsid w:val="004A331E"/>
    <w:rsid w:val="004A3CC9"/>
    <w:rsid w:val="004B0C15"/>
    <w:rsid w:val="004B35EA"/>
    <w:rsid w:val="004B69E4"/>
    <w:rsid w:val="004C6C39"/>
    <w:rsid w:val="004D075F"/>
    <w:rsid w:val="004D1B76"/>
    <w:rsid w:val="004D344E"/>
    <w:rsid w:val="004E019E"/>
    <w:rsid w:val="004E06EC"/>
    <w:rsid w:val="004E0A3F"/>
    <w:rsid w:val="004E2CB7"/>
    <w:rsid w:val="004F016A"/>
    <w:rsid w:val="00500F94"/>
    <w:rsid w:val="00502FB3"/>
    <w:rsid w:val="00503DE9"/>
    <w:rsid w:val="0050530C"/>
    <w:rsid w:val="00505DEA"/>
    <w:rsid w:val="005060E5"/>
    <w:rsid w:val="00507782"/>
    <w:rsid w:val="00512A04"/>
    <w:rsid w:val="00520499"/>
    <w:rsid w:val="0052341C"/>
    <w:rsid w:val="005249F5"/>
    <w:rsid w:val="005260F7"/>
    <w:rsid w:val="00543BD1"/>
    <w:rsid w:val="00556113"/>
    <w:rsid w:val="005621C4"/>
    <w:rsid w:val="00564C12"/>
    <w:rsid w:val="005654B8"/>
    <w:rsid w:val="00574836"/>
    <w:rsid w:val="005762CC"/>
    <w:rsid w:val="00581910"/>
    <w:rsid w:val="00582D3D"/>
    <w:rsid w:val="00590040"/>
    <w:rsid w:val="00595386"/>
    <w:rsid w:val="00597234"/>
    <w:rsid w:val="005A4AC0"/>
    <w:rsid w:val="005A539B"/>
    <w:rsid w:val="005A5FDF"/>
    <w:rsid w:val="005B0FB7"/>
    <w:rsid w:val="005B122A"/>
    <w:rsid w:val="005B1FCB"/>
    <w:rsid w:val="005B5AC2"/>
    <w:rsid w:val="005C2833"/>
    <w:rsid w:val="005E144D"/>
    <w:rsid w:val="005E1500"/>
    <w:rsid w:val="005E3A43"/>
    <w:rsid w:val="005F0B17"/>
    <w:rsid w:val="005F77C7"/>
    <w:rsid w:val="00620675"/>
    <w:rsid w:val="00622910"/>
    <w:rsid w:val="006254B6"/>
    <w:rsid w:val="00627FC8"/>
    <w:rsid w:val="006433C3"/>
    <w:rsid w:val="00650F5B"/>
    <w:rsid w:val="00665916"/>
    <w:rsid w:val="006670D7"/>
    <w:rsid w:val="006719EA"/>
    <w:rsid w:val="00671F13"/>
    <w:rsid w:val="0067400A"/>
    <w:rsid w:val="006847AD"/>
    <w:rsid w:val="0069114B"/>
    <w:rsid w:val="006944C1"/>
    <w:rsid w:val="006A756A"/>
    <w:rsid w:val="006B7FE0"/>
    <w:rsid w:val="006D66F7"/>
    <w:rsid w:val="00705C9D"/>
    <w:rsid w:val="00705F13"/>
    <w:rsid w:val="00714F1D"/>
    <w:rsid w:val="00715225"/>
    <w:rsid w:val="00720CC6"/>
    <w:rsid w:val="00722DDB"/>
    <w:rsid w:val="00724728"/>
    <w:rsid w:val="00724F98"/>
    <w:rsid w:val="00730B9B"/>
    <w:rsid w:val="0073182E"/>
    <w:rsid w:val="007332FF"/>
    <w:rsid w:val="007408F5"/>
    <w:rsid w:val="00741EAE"/>
    <w:rsid w:val="00755248"/>
    <w:rsid w:val="0076190B"/>
    <w:rsid w:val="0076355D"/>
    <w:rsid w:val="00763A2D"/>
    <w:rsid w:val="007676A4"/>
    <w:rsid w:val="00777795"/>
    <w:rsid w:val="00783A57"/>
    <w:rsid w:val="00784C92"/>
    <w:rsid w:val="007859CD"/>
    <w:rsid w:val="00785C24"/>
    <w:rsid w:val="007907E4"/>
    <w:rsid w:val="00796461"/>
    <w:rsid w:val="007A5EFD"/>
    <w:rsid w:val="007A6A4F"/>
    <w:rsid w:val="007B03F5"/>
    <w:rsid w:val="007B5C09"/>
    <w:rsid w:val="007B5DA2"/>
    <w:rsid w:val="007C0966"/>
    <w:rsid w:val="007C19E7"/>
    <w:rsid w:val="007C5CFD"/>
    <w:rsid w:val="007C6D9F"/>
    <w:rsid w:val="007D4893"/>
    <w:rsid w:val="007D48A4"/>
    <w:rsid w:val="007E1E90"/>
    <w:rsid w:val="007E70CF"/>
    <w:rsid w:val="007E74A4"/>
    <w:rsid w:val="007F1B6F"/>
    <w:rsid w:val="007F21EA"/>
    <w:rsid w:val="007F263F"/>
    <w:rsid w:val="008015A8"/>
    <w:rsid w:val="0080766E"/>
    <w:rsid w:val="00811169"/>
    <w:rsid w:val="00815297"/>
    <w:rsid w:val="008170DB"/>
    <w:rsid w:val="00817BA1"/>
    <w:rsid w:val="00823022"/>
    <w:rsid w:val="0082634E"/>
    <w:rsid w:val="00830853"/>
    <w:rsid w:val="008313C4"/>
    <w:rsid w:val="00835434"/>
    <w:rsid w:val="008358C0"/>
    <w:rsid w:val="00835FDD"/>
    <w:rsid w:val="00836E22"/>
    <w:rsid w:val="00841B39"/>
    <w:rsid w:val="00842838"/>
    <w:rsid w:val="00854EC1"/>
    <w:rsid w:val="0085797F"/>
    <w:rsid w:val="00860028"/>
    <w:rsid w:val="00861DC3"/>
    <w:rsid w:val="00867019"/>
    <w:rsid w:val="00872B4E"/>
    <w:rsid w:val="00872EF1"/>
    <w:rsid w:val="0087320B"/>
    <w:rsid w:val="008735A9"/>
    <w:rsid w:val="00877BC5"/>
    <w:rsid w:val="00877D20"/>
    <w:rsid w:val="00881C48"/>
    <w:rsid w:val="00885B80"/>
    <w:rsid w:val="00885C30"/>
    <w:rsid w:val="00885E9B"/>
    <w:rsid w:val="0089368E"/>
    <w:rsid w:val="00893C96"/>
    <w:rsid w:val="008946F3"/>
    <w:rsid w:val="0089500A"/>
    <w:rsid w:val="00897C94"/>
    <w:rsid w:val="008A7C12"/>
    <w:rsid w:val="008B03CE"/>
    <w:rsid w:val="008B521D"/>
    <w:rsid w:val="008B529E"/>
    <w:rsid w:val="008C17FB"/>
    <w:rsid w:val="008C70BB"/>
    <w:rsid w:val="008D1B00"/>
    <w:rsid w:val="008D57B8"/>
    <w:rsid w:val="008E03FC"/>
    <w:rsid w:val="008E510B"/>
    <w:rsid w:val="00902B13"/>
    <w:rsid w:val="00911941"/>
    <w:rsid w:val="0092024D"/>
    <w:rsid w:val="00925146"/>
    <w:rsid w:val="00925F0F"/>
    <w:rsid w:val="00932F6B"/>
    <w:rsid w:val="00934E50"/>
    <w:rsid w:val="009468BC"/>
    <w:rsid w:val="00947FAE"/>
    <w:rsid w:val="009616DF"/>
    <w:rsid w:val="0096542F"/>
    <w:rsid w:val="00967FA7"/>
    <w:rsid w:val="00971645"/>
    <w:rsid w:val="00977919"/>
    <w:rsid w:val="00983000"/>
    <w:rsid w:val="009870FA"/>
    <w:rsid w:val="009921C3"/>
    <w:rsid w:val="0099551D"/>
    <w:rsid w:val="009A5897"/>
    <w:rsid w:val="009A5F24"/>
    <w:rsid w:val="009B0B3E"/>
    <w:rsid w:val="009B1913"/>
    <w:rsid w:val="009B6657"/>
    <w:rsid w:val="009B6966"/>
    <w:rsid w:val="009D0EB5"/>
    <w:rsid w:val="009D14F9"/>
    <w:rsid w:val="009D2B74"/>
    <w:rsid w:val="009D63FF"/>
    <w:rsid w:val="009E175D"/>
    <w:rsid w:val="009E3CC2"/>
    <w:rsid w:val="009F06BD"/>
    <w:rsid w:val="009F2A4D"/>
    <w:rsid w:val="00A00828"/>
    <w:rsid w:val="00A03290"/>
    <w:rsid w:val="00A0387E"/>
    <w:rsid w:val="00A05BFD"/>
    <w:rsid w:val="00A07490"/>
    <w:rsid w:val="00A10655"/>
    <w:rsid w:val="00A12B64"/>
    <w:rsid w:val="00A22C38"/>
    <w:rsid w:val="00A22D3C"/>
    <w:rsid w:val="00A25193"/>
    <w:rsid w:val="00A26E80"/>
    <w:rsid w:val="00A31AE8"/>
    <w:rsid w:val="00A3739D"/>
    <w:rsid w:val="00A37DDA"/>
    <w:rsid w:val="00A45005"/>
    <w:rsid w:val="00A53CF0"/>
    <w:rsid w:val="00A66DD9"/>
    <w:rsid w:val="00A67B04"/>
    <w:rsid w:val="00A7620F"/>
    <w:rsid w:val="00A76790"/>
    <w:rsid w:val="00A925EC"/>
    <w:rsid w:val="00A929AA"/>
    <w:rsid w:val="00A92B6B"/>
    <w:rsid w:val="00AA541E"/>
    <w:rsid w:val="00AD0DA4"/>
    <w:rsid w:val="00AD4169"/>
    <w:rsid w:val="00AE193F"/>
    <w:rsid w:val="00AE25C6"/>
    <w:rsid w:val="00AE2A8A"/>
    <w:rsid w:val="00AE306C"/>
    <w:rsid w:val="00AF28C1"/>
    <w:rsid w:val="00B02EF1"/>
    <w:rsid w:val="00B07C97"/>
    <w:rsid w:val="00B11C67"/>
    <w:rsid w:val="00B15754"/>
    <w:rsid w:val="00B16002"/>
    <w:rsid w:val="00B2046E"/>
    <w:rsid w:val="00B20E8B"/>
    <w:rsid w:val="00B257E1"/>
    <w:rsid w:val="00B2599A"/>
    <w:rsid w:val="00B27AC4"/>
    <w:rsid w:val="00B31D3A"/>
    <w:rsid w:val="00B343CC"/>
    <w:rsid w:val="00B5084A"/>
    <w:rsid w:val="00B606A1"/>
    <w:rsid w:val="00B614F7"/>
    <w:rsid w:val="00B61B26"/>
    <w:rsid w:val="00B65E6B"/>
    <w:rsid w:val="00B674EB"/>
    <w:rsid w:val="00B675B2"/>
    <w:rsid w:val="00B81261"/>
    <w:rsid w:val="00B8223E"/>
    <w:rsid w:val="00B832AE"/>
    <w:rsid w:val="00B86678"/>
    <w:rsid w:val="00B92F9B"/>
    <w:rsid w:val="00B941B3"/>
    <w:rsid w:val="00B96513"/>
    <w:rsid w:val="00BA1A56"/>
    <w:rsid w:val="00BA1D47"/>
    <w:rsid w:val="00BA66F0"/>
    <w:rsid w:val="00BB2239"/>
    <w:rsid w:val="00BB2AE7"/>
    <w:rsid w:val="00BB6464"/>
    <w:rsid w:val="00BC1BB8"/>
    <w:rsid w:val="00BD7FE1"/>
    <w:rsid w:val="00BE37CA"/>
    <w:rsid w:val="00BE6144"/>
    <w:rsid w:val="00BE635A"/>
    <w:rsid w:val="00BF17E9"/>
    <w:rsid w:val="00BF2ABB"/>
    <w:rsid w:val="00BF5099"/>
    <w:rsid w:val="00BF5333"/>
    <w:rsid w:val="00C10B5E"/>
    <w:rsid w:val="00C10F10"/>
    <w:rsid w:val="00C11E6F"/>
    <w:rsid w:val="00C15D4D"/>
    <w:rsid w:val="00C175DC"/>
    <w:rsid w:val="00C30171"/>
    <w:rsid w:val="00C309D8"/>
    <w:rsid w:val="00C43519"/>
    <w:rsid w:val="00C45263"/>
    <w:rsid w:val="00C51537"/>
    <w:rsid w:val="00C52BC3"/>
    <w:rsid w:val="00C53ECF"/>
    <w:rsid w:val="00C61AFA"/>
    <w:rsid w:val="00C61D64"/>
    <w:rsid w:val="00C62099"/>
    <w:rsid w:val="00C64EA3"/>
    <w:rsid w:val="00C64F6F"/>
    <w:rsid w:val="00C72867"/>
    <w:rsid w:val="00C75E81"/>
    <w:rsid w:val="00C82D8A"/>
    <w:rsid w:val="00C86609"/>
    <w:rsid w:val="00C92B4C"/>
    <w:rsid w:val="00C954F6"/>
    <w:rsid w:val="00C96318"/>
    <w:rsid w:val="00CA36A0"/>
    <w:rsid w:val="00CA6BC5"/>
    <w:rsid w:val="00CB75A1"/>
    <w:rsid w:val="00CC2F1A"/>
    <w:rsid w:val="00CC571B"/>
    <w:rsid w:val="00CC61CD"/>
    <w:rsid w:val="00CC6C02"/>
    <w:rsid w:val="00CC737B"/>
    <w:rsid w:val="00CD5011"/>
    <w:rsid w:val="00CE640F"/>
    <w:rsid w:val="00CE76BC"/>
    <w:rsid w:val="00CF540E"/>
    <w:rsid w:val="00D02F07"/>
    <w:rsid w:val="00D15D88"/>
    <w:rsid w:val="00D27D49"/>
    <w:rsid w:val="00D27EBE"/>
    <w:rsid w:val="00D36A49"/>
    <w:rsid w:val="00D517C6"/>
    <w:rsid w:val="00D71D84"/>
    <w:rsid w:val="00D72464"/>
    <w:rsid w:val="00D72A57"/>
    <w:rsid w:val="00D768EB"/>
    <w:rsid w:val="00D81E17"/>
    <w:rsid w:val="00D82D1E"/>
    <w:rsid w:val="00D832D9"/>
    <w:rsid w:val="00D83EC2"/>
    <w:rsid w:val="00D90F00"/>
    <w:rsid w:val="00D975C0"/>
    <w:rsid w:val="00DA5285"/>
    <w:rsid w:val="00DB191D"/>
    <w:rsid w:val="00DB4F91"/>
    <w:rsid w:val="00DB6D0A"/>
    <w:rsid w:val="00DC06BE"/>
    <w:rsid w:val="00DC1F0F"/>
    <w:rsid w:val="00DC3117"/>
    <w:rsid w:val="00DC5DD9"/>
    <w:rsid w:val="00DC6D2D"/>
    <w:rsid w:val="00DD4E59"/>
    <w:rsid w:val="00DE33B5"/>
    <w:rsid w:val="00DE5E18"/>
    <w:rsid w:val="00DF0487"/>
    <w:rsid w:val="00DF5EA4"/>
    <w:rsid w:val="00E02681"/>
    <w:rsid w:val="00E02792"/>
    <w:rsid w:val="00E034D8"/>
    <w:rsid w:val="00E04CC0"/>
    <w:rsid w:val="00E15816"/>
    <w:rsid w:val="00E160D5"/>
    <w:rsid w:val="00E235CB"/>
    <w:rsid w:val="00E239FF"/>
    <w:rsid w:val="00E27D7B"/>
    <w:rsid w:val="00E30556"/>
    <w:rsid w:val="00E30981"/>
    <w:rsid w:val="00E32991"/>
    <w:rsid w:val="00E33136"/>
    <w:rsid w:val="00E33F6F"/>
    <w:rsid w:val="00E34D7C"/>
    <w:rsid w:val="00E3598A"/>
    <w:rsid w:val="00E3723D"/>
    <w:rsid w:val="00E43797"/>
    <w:rsid w:val="00E44C89"/>
    <w:rsid w:val="00E457A6"/>
    <w:rsid w:val="00E61BA2"/>
    <w:rsid w:val="00E63864"/>
    <w:rsid w:val="00E6403F"/>
    <w:rsid w:val="00E75451"/>
    <w:rsid w:val="00E770C4"/>
    <w:rsid w:val="00E84C5A"/>
    <w:rsid w:val="00E861DB"/>
    <w:rsid w:val="00E908F1"/>
    <w:rsid w:val="00E93406"/>
    <w:rsid w:val="00E956C5"/>
    <w:rsid w:val="00E95C39"/>
    <w:rsid w:val="00EA2C39"/>
    <w:rsid w:val="00EB0A3C"/>
    <w:rsid w:val="00EB0A96"/>
    <w:rsid w:val="00EB77F9"/>
    <w:rsid w:val="00EC5769"/>
    <w:rsid w:val="00EC7D00"/>
    <w:rsid w:val="00ED0304"/>
    <w:rsid w:val="00ED4FF7"/>
    <w:rsid w:val="00ED5B7B"/>
    <w:rsid w:val="00EE38FA"/>
    <w:rsid w:val="00EE3E2C"/>
    <w:rsid w:val="00EE5D23"/>
    <w:rsid w:val="00EE750D"/>
    <w:rsid w:val="00EF051F"/>
    <w:rsid w:val="00EF3CA4"/>
    <w:rsid w:val="00EF49A8"/>
    <w:rsid w:val="00EF7859"/>
    <w:rsid w:val="00F014DA"/>
    <w:rsid w:val="00F02591"/>
    <w:rsid w:val="00F15931"/>
    <w:rsid w:val="00F5696E"/>
    <w:rsid w:val="00F60EFF"/>
    <w:rsid w:val="00F67D2D"/>
    <w:rsid w:val="00F858F2"/>
    <w:rsid w:val="00F860CC"/>
    <w:rsid w:val="00F94398"/>
    <w:rsid w:val="00FB2B56"/>
    <w:rsid w:val="00FB3CC5"/>
    <w:rsid w:val="00FB55D5"/>
    <w:rsid w:val="00FB7F9B"/>
    <w:rsid w:val="00FC12BF"/>
    <w:rsid w:val="00FC2C60"/>
    <w:rsid w:val="00FD3E6F"/>
    <w:rsid w:val="00FD51B9"/>
    <w:rsid w:val="00FD5849"/>
    <w:rsid w:val="00FE03E4"/>
    <w:rsid w:val="00FE2A39"/>
    <w:rsid w:val="00FF39CF"/>
    <w:rsid w:val="00FF7159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E02F20"/>
  <w15:docId w15:val="{E322E8AE-4EB9-4155-A485-EC1A74E0C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ato" w:eastAsia="Calibri" w:hAnsi="Lato" w:cs="Times New Roman"/>
        <w:sz w:val="22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3" w:qFormat="1"/>
    <w:lsdException w:name="heading 2" w:semiHidden="1" w:uiPriority="1" w:unhideWhenUsed="1" w:qFormat="1"/>
    <w:lsdException w:name="heading 3" w:semiHidden="1" w:uiPriority="1" w:unhideWhenUsed="1"/>
    <w:lsdException w:name="heading 4" w:semiHidden="1" w:uiPriority="1" w:unhideWhenUsed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8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7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75A1"/>
  </w:style>
  <w:style w:type="paragraph" w:styleId="Heading1">
    <w:name w:val="heading 1"/>
    <w:basedOn w:val="Normal"/>
    <w:next w:val="Normal"/>
    <w:link w:val="Heading1Char"/>
    <w:uiPriority w:val="3"/>
    <w:qFormat/>
    <w:rsid w:val="00D15D88"/>
    <w:pPr>
      <w:keepNext/>
      <w:keepLines/>
      <w:spacing w:before="240"/>
      <w:outlineLvl w:val="0"/>
    </w:pPr>
    <w:rPr>
      <w:rFonts w:ascii="Lato Semibold" w:eastAsia="Times New Roman" w:hAnsi="Lato Semibold"/>
      <w:color w:val="1F1F5F"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3"/>
    <w:qFormat/>
    <w:rsid w:val="00D15D88"/>
    <w:pPr>
      <w:keepNext/>
      <w:keepLines/>
      <w:spacing w:before="240"/>
      <w:outlineLvl w:val="1"/>
    </w:pPr>
    <w:rPr>
      <w:rFonts w:ascii="Lato Semibold" w:eastAsia="Times New Roman" w:hAnsi="Lato Semibold"/>
      <w:color w:val="1F1F5F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3"/>
    <w:rsid w:val="00D15D88"/>
    <w:pPr>
      <w:keepNext/>
      <w:keepLines/>
      <w:spacing w:before="240"/>
      <w:outlineLvl w:val="2"/>
    </w:pPr>
    <w:rPr>
      <w:rFonts w:ascii="Lato Semibold" w:hAnsi="Lato Semibold" w:cs="Arial"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3"/>
    <w:rsid w:val="00CC6C02"/>
    <w:pPr>
      <w:keepNext/>
      <w:keepLines/>
      <w:spacing w:before="240"/>
      <w:outlineLvl w:val="3"/>
    </w:pPr>
    <w:rPr>
      <w:rFonts w:ascii="Lato Semibold" w:eastAsia="Times New Roman" w:hAnsi="Lato Semibold"/>
      <w:bCs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3"/>
    <w:semiHidden/>
    <w:rsid w:val="009A5F24"/>
    <w:pPr>
      <w:keepNext/>
      <w:keepLines/>
      <w:numPr>
        <w:ilvl w:val="4"/>
        <w:numId w:val="3"/>
      </w:numPr>
      <w:outlineLvl w:val="4"/>
    </w:pPr>
    <w:rPr>
      <w:b/>
      <w:color w:val="1F1F5F" w:themeColor="text1"/>
    </w:rPr>
  </w:style>
  <w:style w:type="paragraph" w:styleId="Heading6">
    <w:name w:val="heading 6"/>
    <w:basedOn w:val="Normal"/>
    <w:next w:val="Normal"/>
    <w:link w:val="Heading6Char"/>
    <w:uiPriority w:val="3"/>
    <w:semiHidden/>
    <w:rsid w:val="009A5F24"/>
    <w:pPr>
      <w:keepNext/>
      <w:keepLines/>
      <w:numPr>
        <w:ilvl w:val="5"/>
        <w:numId w:val="3"/>
      </w:numPr>
      <w:outlineLvl w:val="5"/>
    </w:pPr>
    <w:rPr>
      <w:b/>
      <w:color w:val="606060"/>
    </w:rPr>
  </w:style>
  <w:style w:type="paragraph" w:styleId="Heading7">
    <w:name w:val="heading 7"/>
    <w:basedOn w:val="Normal"/>
    <w:next w:val="Normal"/>
    <w:link w:val="Heading7Char"/>
    <w:uiPriority w:val="3"/>
    <w:semiHidden/>
    <w:rsid w:val="009A5F24"/>
    <w:pPr>
      <w:keepNext/>
      <w:keepLines/>
      <w:numPr>
        <w:ilvl w:val="6"/>
        <w:numId w:val="3"/>
      </w:numPr>
      <w:outlineLvl w:val="6"/>
    </w:pPr>
    <w:rPr>
      <w:b/>
      <w:color w:val="1F1F5F" w:themeColor="text1"/>
    </w:rPr>
  </w:style>
  <w:style w:type="paragraph" w:styleId="Heading8">
    <w:name w:val="heading 8"/>
    <w:basedOn w:val="Normal"/>
    <w:next w:val="Normal"/>
    <w:link w:val="Heading8Char"/>
    <w:uiPriority w:val="3"/>
    <w:semiHidden/>
    <w:rsid w:val="009A5F24"/>
    <w:pPr>
      <w:keepNext/>
      <w:keepLines/>
      <w:numPr>
        <w:ilvl w:val="7"/>
        <w:numId w:val="3"/>
      </w:numPr>
      <w:outlineLvl w:val="7"/>
    </w:pPr>
    <w:rPr>
      <w:b/>
      <w:color w:val="606060"/>
    </w:rPr>
  </w:style>
  <w:style w:type="paragraph" w:styleId="Heading9">
    <w:name w:val="heading 9"/>
    <w:basedOn w:val="Normal"/>
    <w:next w:val="Normal"/>
    <w:link w:val="Heading9Char"/>
    <w:uiPriority w:val="3"/>
    <w:semiHidden/>
    <w:rsid w:val="009A5F24"/>
    <w:pPr>
      <w:keepNext/>
      <w:keepLines/>
      <w:numPr>
        <w:ilvl w:val="8"/>
        <w:numId w:val="3"/>
      </w:numPr>
      <w:outlineLvl w:val="8"/>
    </w:pPr>
    <w:rPr>
      <w:b/>
      <w:color w:val="1F1F5F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2"/>
    <w:semiHidden/>
    <w:rsid w:val="003504FD"/>
  </w:style>
  <w:style w:type="character" w:customStyle="1" w:styleId="Heading1Char">
    <w:name w:val="Heading 1 Char"/>
    <w:basedOn w:val="DefaultParagraphFont"/>
    <w:link w:val="Heading1"/>
    <w:uiPriority w:val="3"/>
    <w:rsid w:val="003F7E65"/>
    <w:rPr>
      <w:rFonts w:ascii="Lato Semibold" w:eastAsia="Times New Roman" w:hAnsi="Lato Semibold"/>
      <w:color w:val="1F1F5F"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3"/>
    <w:rsid w:val="003F7E65"/>
    <w:rPr>
      <w:rFonts w:ascii="Lato Semibold" w:eastAsia="Times New Roman" w:hAnsi="Lato Semibold"/>
      <w:color w:val="1F1F5F"/>
      <w:sz w:val="32"/>
      <w:szCs w:val="28"/>
    </w:rPr>
  </w:style>
  <w:style w:type="paragraph" w:styleId="Title">
    <w:name w:val="Title"/>
    <w:basedOn w:val="Normal"/>
    <w:next w:val="Normal"/>
    <w:link w:val="TitleChar"/>
    <w:qFormat/>
    <w:rsid w:val="00E235CB"/>
    <w:rPr>
      <w:rFonts w:ascii="Lato Semibold" w:eastAsia="Times New Roman" w:hAnsi="Lato Semibold"/>
      <w:bCs/>
      <w:color w:val="1F1F5F"/>
      <w:kern w:val="32"/>
      <w:sz w:val="60"/>
      <w:szCs w:val="64"/>
    </w:rPr>
  </w:style>
  <w:style w:type="character" w:customStyle="1" w:styleId="TitleChar">
    <w:name w:val="Title Char"/>
    <w:basedOn w:val="DefaultParagraphFont"/>
    <w:link w:val="Title"/>
    <w:rsid w:val="00E235CB"/>
    <w:rPr>
      <w:rFonts w:ascii="Lato Semibold" w:eastAsia="Times New Roman" w:hAnsi="Lato Semibold"/>
      <w:bCs/>
      <w:color w:val="1F1F5F"/>
      <w:kern w:val="32"/>
      <w:sz w:val="60"/>
      <w:szCs w:val="64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5654B8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E3E2C"/>
    <w:rPr>
      <w:rFonts w:ascii="Arial" w:eastAsiaTheme="majorEastAsia" w:hAnsi="Arial" w:cstheme="majorBidi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3"/>
    <w:rsid w:val="003F7E65"/>
    <w:rPr>
      <w:rFonts w:ascii="Lato Semibold" w:hAnsi="Lato Semibold" w:cs="Arial"/>
      <w:sz w:val="28"/>
      <w:szCs w:val="26"/>
    </w:rPr>
  </w:style>
  <w:style w:type="paragraph" w:styleId="BlockText">
    <w:name w:val="Block Text"/>
    <w:basedOn w:val="Normal"/>
    <w:semiHidden/>
    <w:rsid w:val="00414CB3"/>
    <w:rPr>
      <w:rFonts w:eastAsiaTheme="minorEastAsia"/>
      <w:iCs/>
    </w:rPr>
  </w:style>
  <w:style w:type="paragraph" w:styleId="Footer">
    <w:name w:val="footer"/>
    <w:basedOn w:val="Normal"/>
    <w:link w:val="FooterChar"/>
    <w:uiPriority w:val="99"/>
    <w:semiHidden/>
    <w:rsid w:val="00B02EF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5386"/>
    <w:rPr>
      <w:rFonts w:ascii="Arial" w:eastAsia="Times New Roman" w:hAnsi="Arial"/>
      <w:sz w:val="22"/>
      <w:lang w:eastAsia="en-AU"/>
    </w:rPr>
  </w:style>
  <w:style w:type="paragraph" w:customStyle="1" w:styleId="Subtitle0">
    <w:name w:val="Sub title"/>
    <w:basedOn w:val="Normal"/>
    <w:uiPriority w:val="1"/>
    <w:qFormat/>
    <w:rsid w:val="00A53CF0"/>
    <w:pPr>
      <w:numPr>
        <w:ilvl w:val="1"/>
      </w:numPr>
      <w:spacing w:after="160"/>
    </w:pPr>
    <w:rPr>
      <w:rFonts w:asciiTheme="majorHAnsi" w:eastAsia="Times New Roman" w:hAnsiTheme="majorHAnsi"/>
      <w:color w:val="127CC0" w:themeColor="accent2"/>
      <w:sz w:val="40"/>
    </w:rPr>
  </w:style>
  <w:style w:type="character" w:customStyle="1" w:styleId="Heading4Char">
    <w:name w:val="Heading 4 Char"/>
    <w:basedOn w:val="DefaultParagraphFont"/>
    <w:link w:val="Heading4"/>
    <w:uiPriority w:val="3"/>
    <w:rsid w:val="003F7E65"/>
    <w:rPr>
      <w:rFonts w:ascii="Lato Semibold" w:eastAsia="Times New Roman" w:hAnsi="Lato Semibold"/>
      <w:bCs/>
      <w:i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42283"/>
    <w:rPr>
      <w:rFonts w:ascii="Times New Roman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762CC"/>
    <w:rPr>
      <w:rFonts w:ascii="Lato" w:hAnsi="Lato"/>
      <w:color w:val="808080"/>
      <w:sz w:val="22"/>
    </w:rPr>
  </w:style>
  <w:style w:type="paragraph" w:styleId="ListParagraph">
    <w:name w:val="List Paragraph"/>
    <w:basedOn w:val="BlockText"/>
    <w:uiPriority w:val="34"/>
    <w:qFormat/>
    <w:rsid w:val="003B6A61"/>
    <w:pPr>
      <w:spacing w:after="120"/>
    </w:pPr>
  </w:style>
  <w:style w:type="table" w:styleId="TableGrid">
    <w:name w:val="Table Grid"/>
    <w:basedOn w:val="TableNormal"/>
    <w:uiPriority w:val="59"/>
    <w:rsid w:val="00132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ppendix">
    <w:name w:val="Appendix"/>
    <w:basedOn w:val="Heading1"/>
    <w:next w:val="Normal"/>
    <w:uiPriority w:val="11"/>
    <w:semiHidden/>
    <w:qFormat/>
    <w:rsid w:val="00414CB3"/>
  </w:style>
  <w:style w:type="paragraph" w:styleId="BodyText">
    <w:name w:val="Body Text"/>
    <w:basedOn w:val="Normal"/>
    <w:link w:val="BodyTextChar"/>
    <w:uiPriority w:val="99"/>
    <w:semiHidden/>
    <w:rsid w:val="00414C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14CB3"/>
    <w:rPr>
      <w:rFonts w:ascii="Arial" w:hAnsi="Arial"/>
      <w:sz w:val="22"/>
      <w:szCs w:val="22"/>
    </w:rPr>
  </w:style>
  <w:style w:type="numbering" w:customStyle="1" w:styleId="Bulletlist">
    <w:name w:val="Bullet list"/>
    <w:basedOn w:val="NoList"/>
    <w:rsid w:val="009F2A4D"/>
    <w:pPr>
      <w:numPr>
        <w:numId w:val="1"/>
      </w:numPr>
    </w:pPr>
  </w:style>
  <w:style w:type="table" w:styleId="TableGridLight">
    <w:name w:val="Grid Table Light"/>
    <w:basedOn w:val="TableNormal"/>
    <w:uiPriority w:val="40"/>
    <w:rsid w:val="00B2599A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semiHidden/>
    <w:unhideWhenUsed/>
    <w:rsid w:val="00414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3"/>
    <w:semiHidden/>
    <w:rsid w:val="003F7E65"/>
    <w:rPr>
      <w:rFonts w:ascii="Lato" w:hAnsi="Lato"/>
      <w:b/>
      <w:color w:val="1F1F5F" w:themeColor="text1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3F7E65"/>
    <w:rPr>
      <w:rFonts w:ascii="Lato" w:hAnsi="Lato"/>
      <w:b/>
      <w:color w:val="606060"/>
    </w:rPr>
  </w:style>
  <w:style w:type="character" w:customStyle="1" w:styleId="Heading7Char">
    <w:name w:val="Heading 7 Char"/>
    <w:basedOn w:val="DefaultParagraphFont"/>
    <w:link w:val="Heading7"/>
    <w:uiPriority w:val="3"/>
    <w:semiHidden/>
    <w:rsid w:val="003F7E65"/>
    <w:rPr>
      <w:rFonts w:ascii="Lato" w:hAnsi="Lato"/>
      <w:b/>
      <w:color w:val="1F1F5F" w:themeColor="text1"/>
    </w:rPr>
  </w:style>
  <w:style w:type="character" w:customStyle="1" w:styleId="Heading8Char">
    <w:name w:val="Heading 8 Char"/>
    <w:basedOn w:val="DefaultParagraphFont"/>
    <w:link w:val="Heading8"/>
    <w:uiPriority w:val="3"/>
    <w:semiHidden/>
    <w:rsid w:val="003F7E65"/>
    <w:rPr>
      <w:rFonts w:ascii="Lato" w:hAnsi="Lato"/>
      <w:b/>
      <w:color w:val="606060"/>
    </w:rPr>
  </w:style>
  <w:style w:type="character" w:customStyle="1" w:styleId="Heading9Char">
    <w:name w:val="Heading 9 Char"/>
    <w:basedOn w:val="DefaultParagraphFont"/>
    <w:link w:val="Heading9"/>
    <w:uiPriority w:val="3"/>
    <w:semiHidden/>
    <w:rsid w:val="003F7E65"/>
    <w:rPr>
      <w:rFonts w:ascii="Lato" w:hAnsi="Lato"/>
      <w:b/>
      <w:color w:val="1F1F5F" w:themeColor="text1"/>
    </w:rPr>
  </w:style>
  <w:style w:type="numbering" w:customStyle="1" w:styleId="Numberlist">
    <w:name w:val="Number list"/>
    <w:uiPriority w:val="99"/>
    <w:rsid w:val="007C6D9F"/>
    <w:pPr>
      <w:numPr>
        <w:numId w:val="2"/>
      </w:numPr>
    </w:pPr>
  </w:style>
  <w:style w:type="paragraph" w:styleId="ListNumber">
    <w:name w:val="List Number"/>
    <w:aliases w:val="Number list level 1"/>
    <w:basedOn w:val="Normal"/>
    <w:uiPriority w:val="5"/>
    <w:semiHidden/>
    <w:rsid w:val="00A22C38"/>
    <w:pPr>
      <w:spacing w:after="120"/>
    </w:pPr>
  </w:style>
  <w:style w:type="paragraph" w:styleId="ListNumber2">
    <w:name w:val="List Number 2"/>
    <w:aliases w:val="Number list level 2"/>
    <w:basedOn w:val="Normal"/>
    <w:uiPriority w:val="5"/>
    <w:semiHidden/>
    <w:rsid w:val="00A22C38"/>
    <w:pPr>
      <w:spacing w:after="120"/>
    </w:pPr>
  </w:style>
  <w:style w:type="paragraph" w:styleId="ListNumber3">
    <w:name w:val="List Number 3"/>
    <w:aliases w:val="Number list level 3"/>
    <w:basedOn w:val="Normal"/>
    <w:uiPriority w:val="5"/>
    <w:semiHidden/>
    <w:rsid w:val="00A22C38"/>
    <w:pPr>
      <w:spacing w:after="120"/>
    </w:pPr>
  </w:style>
  <w:style w:type="paragraph" w:styleId="ListNumber4">
    <w:name w:val="List Number 4"/>
    <w:aliases w:val="Number list level 4"/>
    <w:basedOn w:val="Normal"/>
    <w:uiPriority w:val="5"/>
    <w:semiHidden/>
    <w:rsid w:val="00A22C38"/>
    <w:pPr>
      <w:spacing w:after="120"/>
    </w:pPr>
  </w:style>
  <w:style w:type="paragraph" w:styleId="ListNumber5">
    <w:name w:val="List Number 5"/>
    <w:aliases w:val="List number 5 - with space"/>
    <w:basedOn w:val="Normal"/>
    <w:uiPriority w:val="5"/>
    <w:semiHidden/>
    <w:rsid w:val="00A22C38"/>
    <w:pPr>
      <w:spacing w:after="120"/>
    </w:pPr>
  </w:style>
  <w:style w:type="paragraph" w:styleId="ListBullet">
    <w:name w:val="List Bullet"/>
    <w:aliases w:val="Bullet list level 1"/>
    <w:basedOn w:val="Normal"/>
    <w:uiPriority w:val="4"/>
    <w:semiHidden/>
    <w:rsid w:val="00176123"/>
    <w:pPr>
      <w:numPr>
        <w:numId w:val="8"/>
      </w:numPr>
      <w:spacing w:after="120"/>
      <w:ind w:left="0" w:firstLine="0"/>
    </w:pPr>
  </w:style>
  <w:style w:type="paragraph" w:styleId="ListBullet2">
    <w:name w:val="List Bullet 2"/>
    <w:aliases w:val="Bullet list level 2"/>
    <w:basedOn w:val="Normal"/>
    <w:uiPriority w:val="4"/>
    <w:semiHidden/>
    <w:rsid w:val="006847AD"/>
    <w:pPr>
      <w:numPr>
        <w:ilvl w:val="1"/>
        <w:numId w:val="8"/>
      </w:numPr>
      <w:spacing w:after="120"/>
    </w:pPr>
  </w:style>
  <w:style w:type="paragraph" w:styleId="ListBullet3">
    <w:name w:val="List Bullet 3"/>
    <w:aliases w:val="Bullet list level 3"/>
    <w:basedOn w:val="Normal"/>
    <w:uiPriority w:val="4"/>
    <w:semiHidden/>
    <w:rsid w:val="006847AD"/>
    <w:pPr>
      <w:numPr>
        <w:ilvl w:val="2"/>
        <w:numId w:val="8"/>
      </w:numPr>
      <w:spacing w:after="120"/>
    </w:pPr>
  </w:style>
  <w:style w:type="paragraph" w:styleId="ListBullet4">
    <w:name w:val="List Bullet 4"/>
    <w:aliases w:val="Bullet list level 4"/>
    <w:basedOn w:val="Normal"/>
    <w:uiPriority w:val="4"/>
    <w:semiHidden/>
    <w:rsid w:val="006847AD"/>
    <w:pPr>
      <w:numPr>
        <w:ilvl w:val="3"/>
        <w:numId w:val="8"/>
      </w:numPr>
      <w:spacing w:after="120"/>
    </w:pPr>
  </w:style>
  <w:style w:type="paragraph" w:styleId="ListBullet5">
    <w:name w:val="List Bullet 5"/>
    <w:aliases w:val="Bullet list level 5"/>
    <w:basedOn w:val="Normal"/>
    <w:uiPriority w:val="4"/>
    <w:semiHidden/>
    <w:rsid w:val="004E2CB7"/>
    <w:pPr>
      <w:numPr>
        <w:ilvl w:val="4"/>
        <w:numId w:val="8"/>
      </w:numPr>
    </w:pPr>
  </w:style>
  <w:style w:type="character" w:styleId="Hyperlink">
    <w:name w:val="Hyperlink"/>
    <w:basedOn w:val="DefaultParagraphFont"/>
    <w:uiPriority w:val="99"/>
    <w:unhideWhenUsed/>
    <w:rsid w:val="002F0DB1"/>
    <w:rPr>
      <w:rFonts w:ascii="Lato" w:hAnsi="Lato"/>
      <w:color w:val="0563C1" w:themeColor="hyperlink"/>
      <w:sz w:val="22"/>
      <w:u w:val="single"/>
    </w:rPr>
  </w:style>
  <w:style w:type="paragraph" w:styleId="TOCHeading">
    <w:name w:val="TOC Heading"/>
    <w:basedOn w:val="Heading1"/>
    <w:next w:val="Normal"/>
    <w:uiPriority w:val="39"/>
    <w:semiHidden/>
    <w:qFormat/>
    <w:rsid w:val="003B67FD"/>
    <w:pPr>
      <w:spacing w:before="480" w:after="0"/>
      <w:outlineLvl w:val="9"/>
    </w:pPr>
    <w:rPr>
      <w:kern w:val="0"/>
      <w:szCs w:val="28"/>
    </w:rPr>
  </w:style>
  <w:style w:type="paragraph" w:styleId="TOC1">
    <w:name w:val="toc 1"/>
    <w:basedOn w:val="Normal"/>
    <w:next w:val="Normal"/>
    <w:autoRedefine/>
    <w:uiPriority w:val="39"/>
    <w:semiHidden/>
    <w:rsid w:val="007859CD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7859C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rsid w:val="007859CD"/>
    <w:pPr>
      <w:spacing w:after="100"/>
      <w:ind w:left="440"/>
    </w:pPr>
  </w:style>
  <w:style w:type="paragraph" w:customStyle="1" w:styleId="Tablebulletlistlevel1">
    <w:name w:val="Table bullet list level 1"/>
    <w:basedOn w:val="Normal"/>
    <w:uiPriority w:val="6"/>
    <w:rsid w:val="00872EF1"/>
    <w:pPr>
      <w:numPr>
        <w:numId w:val="7"/>
      </w:numPr>
      <w:spacing w:after="20"/>
    </w:pPr>
  </w:style>
  <w:style w:type="paragraph" w:customStyle="1" w:styleId="Tablebulletlistlevel2">
    <w:name w:val="Table bullet list level 2"/>
    <w:basedOn w:val="Tablebulletlistlevel1"/>
    <w:uiPriority w:val="6"/>
    <w:semiHidden/>
    <w:rsid w:val="002716CD"/>
    <w:pPr>
      <w:numPr>
        <w:ilvl w:val="1"/>
      </w:numPr>
    </w:pPr>
  </w:style>
  <w:style w:type="paragraph" w:customStyle="1" w:styleId="Tablebulletlistlevel3">
    <w:name w:val="Table bullet list level 3"/>
    <w:basedOn w:val="Tablebulletlistlevel2"/>
    <w:uiPriority w:val="6"/>
    <w:semiHidden/>
    <w:qFormat/>
    <w:rsid w:val="002716CD"/>
    <w:pPr>
      <w:numPr>
        <w:ilvl w:val="2"/>
      </w:numPr>
    </w:pPr>
  </w:style>
  <w:style w:type="paragraph" w:customStyle="1" w:styleId="Tablebulletlistlevel4">
    <w:name w:val="Table bullet list level 4"/>
    <w:basedOn w:val="Tablebulletlistlevel3"/>
    <w:uiPriority w:val="6"/>
    <w:semiHidden/>
    <w:qFormat/>
    <w:rsid w:val="002716CD"/>
    <w:pPr>
      <w:numPr>
        <w:ilvl w:val="3"/>
      </w:numPr>
    </w:pPr>
  </w:style>
  <w:style w:type="paragraph" w:customStyle="1" w:styleId="Tablebulletlistlevel5">
    <w:name w:val="Table bullet list level 5"/>
    <w:basedOn w:val="Tablebulletlistlevel4"/>
    <w:uiPriority w:val="6"/>
    <w:semiHidden/>
    <w:qFormat/>
    <w:rsid w:val="002716CD"/>
    <w:pPr>
      <w:numPr>
        <w:ilvl w:val="4"/>
      </w:numPr>
    </w:pPr>
  </w:style>
  <w:style w:type="paragraph" w:customStyle="1" w:styleId="Tablebulletlistlevel6">
    <w:name w:val="Table bullet list level 6"/>
    <w:basedOn w:val="Tablebulletlistlevel5"/>
    <w:uiPriority w:val="6"/>
    <w:semiHidden/>
    <w:qFormat/>
    <w:rsid w:val="001D7CA4"/>
    <w:pPr>
      <w:numPr>
        <w:ilvl w:val="5"/>
      </w:numPr>
    </w:pPr>
  </w:style>
  <w:style w:type="paragraph" w:customStyle="1" w:styleId="Tablebulletlistlevel7">
    <w:name w:val="Table bullet list level 7"/>
    <w:basedOn w:val="Tablebulletlistlevel6"/>
    <w:uiPriority w:val="6"/>
    <w:semiHidden/>
    <w:qFormat/>
    <w:rsid w:val="002716CD"/>
    <w:pPr>
      <w:numPr>
        <w:ilvl w:val="6"/>
      </w:numPr>
    </w:pPr>
  </w:style>
  <w:style w:type="paragraph" w:customStyle="1" w:styleId="Tablebulletlistlevel8">
    <w:name w:val="Table bullet list level 8"/>
    <w:basedOn w:val="Tablebulletlistlevel7"/>
    <w:uiPriority w:val="6"/>
    <w:semiHidden/>
    <w:qFormat/>
    <w:rsid w:val="002716CD"/>
    <w:pPr>
      <w:numPr>
        <w:ilvl w:val="7"/>
      </w:numPr>
    </w:pPr>
  </w:style>
  <w:style w:type="paragraph" w:customStyle="1" w:styleId="Tablebulletlistlevel9">
    <w:name w:val="Table bullet list level 9"/>
    <w:basedOn w:val="Tablebulletlistlevel8"/>
    <w:uiPriority w:val="6"/>
    <w:semiHidden/>
    <w:qFormat/>
    <w:rsid w:val="002716CD"/>
    <w:pPr>
      <w:numPr>
        <w:ilvl w:val="8"/>
      </w:numPr>
    </w:pPr>
  </w:style>
  <w:style w:type="numbering" w:customStyle="1" w:styleId="Tablebulletlist">
    <w:name w:val="Table bullet list"/>
    <w:uiPriority w:val="99"/>
    <w:rsid w:val="002716CD"/>
    <w:pPr>
      <w:numPr>
        <w:numId w:val="4"/>
      </w:numPr>
    </w:pPr>
  </w:style>
  <w:style w:type="paragraph" w:customStyle="1" w:styleId="Tablenumberlistlevel1">
    <w:name w:val="Table number list level 1"/>
    <w:basedOn w:val="Normal"/>
    <w:uiPriority w:val="7"/>
    <w:rsid w:val="00872EF1"/>
    <w:pPr>
      <w:numPr>
        <w:numId w:val="6"/>
      </w:numPr>
      <w:spacing w:after="20"/>
    </w:pPr>
  </w:style>
  <w:style w:type="paragraph" w:customStyle="1" w:styleId="Tablenumberlistlevel2">
    <w:name w:val="Table number list level 2"/>
    <w:basedOn w:val="Tablenumberlistlevel1"/>
    <w:uiPriority w:val="7"/>
    <w:semiHidden/>
    <w:rsid w:val="002716CD"/>
    <w:pPr>
      <w:numPr>
        <w:ilvl w:val="1"/>
      </w:numPr>
    </w:pPr>
  </w:style>
  <w:style w:type="paragraph" w:customStyle="1" w:styleId="Tablenumberlistlevel3">
    <w:name w:val="Table number list level 3"/>
    <w:basedOn w:val="Tablenumberlistlevel2"/>
    <w:uiPriority w:val="7"/>
    <w:semiHidden/>
    <w:qFormat/>
    <w:rsid w:val="002716CD"/>
    <w:pPr>
      <w:numPr>
        <w:ilvl w:val="2"/>
      </w:numPr>
    </w:pPr>
  </w:style>
  <w:style w:type="paragraph" w:customStyle="1" w:styleId="Tablenumberlistlevel4">
    <w:name w:val="Table number list level 4"/>
    <w:basedOn w:val="Tablenumberlistlevel3"/>
    <w:uiPriority w:val="7"/>
    <w:semiHidden/>
    <w:qFormat/>
    <w:rsid w:val="002716CD"/>
    <w:pPr>
      <w:numPr>
        <w:ilvl w:val="3"/>
      </w:numPr>
    </w:pPr>
  </w:style>
  <w:style w:type="paragraph" w:customStyle="1" w:styleId="Tablenumberlistlevel5">
    <w:name w:val="Table number list level 5"/>
    <w:basedOn w:val="Tablenumberlistlevel4"/>
    <w:uiPriority w:val="7"/>
    <w:semiHidden/>
    <w:qFormat/>
    <w:rsid w:val="002716CD"/>
    <w:pPr>
      <w:numPr>
        <w:ilvl w:val="4"/>
      </w:numPr>
    </w:pPr>
  </w:style>
  <w:style w:type="paragraph" w:customStyle="1" w:styleId="Tablenumberlistlevel6">
    <w:name w:val="Table number list level 6"/>
    <w:basedOn w:val="Tablenumberlistlevel5"/>
    <w:uiPriority w:val="7"/>
    <w:semiHidden/>
    <w:qFormat/>
    <w:rsid w:val="002716CD"/>
    <w:pPr>
      <w:numPr>
        <w:ilvl w:val="5"/>
      </w:numPr>
    </w:pPr>
  </w:style>
  <w:style w:type="paragraph" w:customStyle="1" w:styleId="Tablenumberlistlevel7">
    <w:name w:val="Table number list level 7"/>
    <w:basedOn w:val="Tablenumberlistlevel6"/>
    <w:uiPriority w:val="7"/>
    <w:semiHidden/>
    <w:qFormat/>
    <w:rsid w:val="002716CD"/>
    <w:pPr>
      <w:numPr>
        <w:ilvl w:val="6"/>
      </w:numPr>
    </w:pPr>
  </w:style>
  <w:style w:type="paragraph" w:customStyle="1" w:styleId="Tablenumberlistlevel8">
    <w:name w:val="Table number list level 8"/>
    <w:basedOn w:val="Tablenumberlistlevel7"/>
    <w:uiPriority w:val="7"/>
    <w:semiHidden/>
    <w:qFormat/>
    <w:rsid w:val="002716CD"/>
    <w:pPr>
      <w:numPr>
        <w:ilvl w:val="7"/>
      </w:numPr>
    </w:pPr>
  </w:style>
  <w:style w:type="paragraph" w:customStyle="1" w:styleId="Tablenumberlistlevel9">
    <w:name w:val="Table number list level 9"/>
    <w:basedOn w:val="Tablenumberlistlevel8"/>
    <w:uiPriority w:val="7"/>
    <w:semiHidden/>
    <w:qFormat/>
    <w:rsid w:val="002716CD"/>
    <w:pPr>
      <w:numPr>
        <w:ilvl w:val="8"/>
      </w:numPr>
    </w:pPr>
  </w:style>
  <w:style w:type="numbering" w:customStyle="1" w:styleId="Tablenumberlist">
    <w:name w:val="Table number list"/>
    <w:uiPriority w:val="99"/>
    <w:rsid w:val="002716CD"/>
    <w:pPr>
      <w:numPr>
        <w:numId w:val="5"/>
      </w:numPr>
    </w:pPr>
  </w:style>
  <w:style w:type="table" w:styleId="GridTable1Light-Accent4">
    <w:name w:val="Grid Table 1 Light Accent 4"/>
    <w:basedOn w:val="TableNormal"/>
    <w:uiPriority w:val="46"/>
    <w:rsid w:val="00EB0A3C"/>
    <w:pPr>
      <w:spacing w:after="0"/>
    </w:pPr>
    <w:tblPr>
      <w:tblStyleRowBandSize w:val="1"/>
      <w:tblStyleColBandSize w:val="1"/>
      <w:tblBorders>
        <w:top w:val="single" w:sz="4" w:space="0" w:color="FF6FAF" w:themeColor="accent4" w:themeTint="66"/>
        <w:left w:val="single" w:sz="4" w:space="0" w:color="FF6FAF" w:themeColor="accent4" w:themeTint="66"/>
        <w:bottom w:val="single" w:sz="4" w:space="0" w:color="FF6FAF" w:themeColor="accent4" w:themeTint="66"/>
        <w:right w:val="single" w:sz="4" w:space="0" w:color="FF6FAF" w:themeColor="accent4" w:themeTint="66"/>
        <w:insideH w:val="single" w:sz="4" w:space="0" w:color="FF6FAF" w:themeColor="accent4" w:themeTint="66"/>
        <w:insideV w:val="single" w:sz="4" w:space="0" w:color="FF6FA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288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288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NTGTable">
    <w:name w:val="NTG Table"/>
    <w:basedOn w:val="TableGrid"/>
    <w:uiPriority w:val="99"/>
    <w:rsid w:val="00CA36A0"/>
    <w:pPr>
      <w:spacing w:before="40" w:after="40"/>
    </w:pPr>
    <w:rPr>
      <w:lang w:eastAsia="en-AU"/>
    </w:rPr>
    <w:tblPr>
      <w:tblStyleRowBandSize w:val="1"/>
      <w:tblStyleColBandSize w:val="1"/>
    </w:tblPr>
    <w:trPr>
      <w:cantSplit/>
    </w:trPr>
    <w:tcPr>
      <w:shd w:val="clear" w:color="auto" w:fill="auto"/>
    </w:tcPr>
    <w:tblStylePr w:type="firstRow">
      <w:pPr>
        <w:wordWrap/>
        <w:spacing w:beforeLines="0" w:before="60" w:beforeAutospacing="0" w:afterLines="0" w:after="6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Arial" w:hAnsi="Arial"/>
        <w:b/>
        <w:sz w:val="22"/>
      </w:rPr>
      <w:tblPr/>
      <w:trPr>
        <w:tblHeader/>
      </w:trPr>
      <w:tcPr>
        <w:shd w:val="clear" w:color="auto" w:fill="D9D9D9" w:themeFill="background1" w:themeFillShade="D9"/>
      </w:tcPr>
    </w:tblStylePr>
    <w:tblStylePr w:type="lastRow">
      <w:rPr>
        <w:rFonts w:ascii="Arial" w:hAnsi="Arial"/>
        <w:b/>
        <w:color w:val="auto"/>
        <w:sz w:val="22"/>
      </w:rPr>
    </w:tblStylePr>
    <w:tblStylePr w:type="firstCol">
      <w:rPr>
        <w:rFonts w:ascii="Arial" w:hAnsi="Arial"/>
        <w:sz w:val="22"/>
      </w:rPr>
    </w:tblStylePr>
    <w:tblStylePr w:type="lastCol">
      <w:rPr>
        <w:rFonts w:ascii="Arial" w:hAnsi="Arial"/>
        <w:sz w:val="22"/>
      </w:rPr>
    </w:tblStylePr>
    <w:tblStylePr w:type="band1Vert">
      <w:rPr>
        <w:rFonts w:ascii="Arial" w:hAnsi="Arial"/>
        <w:sz w:val="22"/>
      </w:rPr>
      <w:tblPr/>
      <w:tcPr>
        <w:shd w:val="clear" w:color="auto" w:fill="F2F2F2" w:themeFill="background1" w:themeFillShade="F2"/>
      </w:tcPr>
    </w:tblStylePr>
    <w:tblStylePr w:type="band2Vert">
      <w:rPr>
        <w:rFonts w:ascii="Lato" w:hAnsi="Lato"/>
        <w:color w:val="auto"/>
        <w:sz w:val="22"/>
      </w:rPr>
    </w:tblStylePr>
    <w:tblStylePr w:type="band1Horz">
      <w:rPr>
        <w:rFonts w:ascii="Arial" w:hAnsi="Arial"/>
        <w:sz w:val="22"/>
      </w:rPr>
    </w:tblStylePr>
    <w:tblStylePr w:type="band2Horz">
      <w:rPr>
        <w:rFonts w:ascii="Arial" w:hAnsi="Arial"/>
        <w:sz w:val="22"/>
      </w:rPr>
    </w:tblStylePr>
    <w:tblStylePr w:type="neCell">
      <w:rPr>
        <w:rFonts w:ascii="Arial" w:hAnsi="Arial"/>
        <w:sz w:val="22"/>
      </w:rPr>
    </w:tblStylePr>
    <w:tblStylePr w:type="nwCell">
      <w:rPr>
        <w:rFonts w:ascii="Arial" w:hAnsi="Arial"/>
        <w:sz w:val="22"/>
      </w:rPr>
    </w:tblStylePr>
    <w:tblStylePr w:type="seCell">
      <w:rPr>
        <w:rFonts w:ascii="Arial" w:hAnsi="Arial"/>
        <w:sz w:val="22"/>
      </w:rPr>
    </w:tblStylePr>
    <w:tblStylePr w:type="swCell">
      <w:rPr>
        <w:rFonts w:ascii="Arial" w:hAnsi="Arial"/>
        <w:sz w:val="22"/>
      </w:rPr>
    </w:tblStylePr>
  </w:style>
  <w:style w:type="paragraph" w:styleId="Caption">
    <w:name w:val="caption"/>
    <w:basedOn w:val="Normal"/>
    <w:next w:val="Normal"/>
    <w:uiPriority w:val="8"/>
    <w:rsid w:val="002645D5"/>
    <w:rPr>
      <w:iCs/>
      <w:sz w:val="20"/>
      <w:szCs w:val="18"/>
    </w:rPr>
  </w:style>
  <w:style w:type="character" w:styleId="PageNumber">
    <w:name w:val="page number"/>
    <w:aliases w:val="Page number"/>
    <w:basedOn w:val="DefaultParagraphFont"/>
    <w:uiPriority w:val="8"/>
    <w:rsid w:val="00E908F1"/>
    <w:rPr>
      <w:rFonts w:ascii="Lato" w:hAnsi="Lato"/>
      <w:sz w:val="1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2EF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EF1"/>
    <w:rPr>
      <w:rFonts w:ascii="Segoe UI" w:hAnsi="Segoe UI" w:cs="Segoe UI"/>
      <w:sz w:val="18"/>
      <w:szCs w:val="18"/>
    </w:rPr>
  </w:style>
  <w:style w:type="table" w:customStyle="1" w:styleId="NTGTable1">
    <w:name w:val="NTG Table1"/>
    <w:basedOn w:val="TableGrid"/>
    <w:uiPriority w:val="99"/>
    <w:rsid w:val="007A5EFD"/>
    <w:pPr>
      <w:spacing w:after="40"/>
    </w:pPr>
    <w:rPr>
      <w:lang w:eastAsia="en-AU"/>
    </w:rPr>
    <w:tblPr>
      <w:tblStyleRowBandSize w:val="1"/>
      <w:tblStyleColBandSize w:val="1"/>
    </w:tblPr>
    <w:trPr>
      <w:cantSplit/>
    </w:trPr>
    <w:tcPr>
      <w:shd w:val="clear" w:color="auto" w:fill="auto"/>
    </w:tcPr>
    <w:tblStylePr w:type="firstRow">
      <w:pPr>
        <w:wordWrap/>
        <w:spacing w:beforeLines="0" w:before="60" w:beforeAutospacing="0" w:afterLines="0" w:after="6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Arial" w:hAnsi="Arial"/>
        <w:b/>
        <w:sz w:val="22"/>
      </w:rPr>
      <w:tblPr/>
      <w:trPr>
        <w:tblHeader/>
      </w:trPr>
      <w:tcPr>
        <w:shd w:val="clear" w:color="auto" w:fill="D9D9D9"/>
      </w:tcPr>
    </w:tblStylePr>
    <w:tblStylePr w:type="lastRow">
      <w:rPr>
        <w:rFonts w:ascii="Arial" w:hAnsi="Arial"/>
        <w:sz w:val="22"/>
      </w:rPr>
    </w:tblStylePr>
    <w:tblStylePr w:type="firstCol">
      <w:rPr>
        <w:rFonts w:ascii="Arial" w:hAnsi="Arial"/>
        <w:sz w:val="22"/>
      </w:rPr>
    </w:tblStylePr>
    <w:tblStylePr w:type="lastCol">
      <w:rPr>
        <w:rFonts w:ascii="Arial" w:hAnsi="Arial"/>
        <w:sz w:val="22"/>
      </w:rPr>
    </w:tblStylePr>
    <w:tblStylePr w:type="band1Vert">
      <w:rPr>
        <w:rFonts w:ascii="Arial" w:hAnsi="Arial"/>
        <w:sz w:val="22"/>
      </w:rPr>
    </w:tblStylePr>
    <w:tblStylePr w:type="band2Vert">
      <w:rPr>
        <w:rFonts w:ascii="Arial" w:hAnsi="Arial"/>
        <w:sz w:val="22"/>
      </w:rPr>
    </w:tblStylePr>
    <w:tblStylePr w:type="band1Horz">
      <w:rPr>
        <w:rFonts w:ascii="Arial" w:hAnsi="Arial"/>
        <w:sz w:val="22"/>
      </w:rPr>
    </w:tblStylePr>
    <w:tblStylePr w:type="band2Horz">
      <w:rPr>
        <w:rFonts w:ascii="Arial" w:hAnsi="Arial"/>
        <w:sz w:val="22"/>
      </w:rPr>
    </w:tblStylePr>
    <w:tblStylePr w:type="neCell">
      <w:rPr>
        <w:rFonts w:ascii="Arial" w:hAnsi="Arial"/>
        <w:sz w:val="22"/>
      </w:rPr>
    </w:tblStylePr>
    <w:tblStylePr w:type="nwCell">
      <w:rPr>
        <w:rFonts w:ascii="Arial" w:hAnsi="Arial"/>
        <w:sz w:val="22"/>
      </w:rPr>
    </w:tblStylePr>
    <w:tblStylePr w:type="seCell">
      <w:rPr>
        <w:rFonts w:ascii="Arial" w:hAnsi="Arial"/>
        <w:sz w:val="22"/>
      </w:rPr>
    </w:tblStylePr>
    <w:tblStylePr w:type="swCell">
      <w:rPr>
        <w:rFonts w:ascii="Arial" w:hAnsi="Arial"/>
        <w:sz w:val="22"/>
      </w:rPr>
    </w:tblStylePr>
  </w:style>
  <w:style w:type="character" w:customStyle="1" w:styleId="Requiredfieldmark">
    <w:name w:val="Required field mark"/>
    <w:uiPriority w:val="3"/>
    <w:qFormat/>
    <w:rsid w:val="007A5EFD"/>
    <w:rPr>
      <w:rFonts w:ascii="Lato" w:hAnsi="Lato"/>
      <w:b/>
      <w:bCs/>
      <w:color w:val="C00000"/>
      <w:sz w:val="22"/>
    </w:rPr>
  </w:style>
  <w:style w:type="character" w:customStyle="1" w:styleId="Questionlabel">
    <w:name w:val="Question label"/>
    <w:basedOn w:val="DefaultParagraphFont"/>
    <w:uiPriority w:val="3"/>
    <w:qFormat/>
    <w:rsid w:val="007A5EFD"/>
    <w:rPr>
      <w:rFonts w:ascii="Lato" w:hAnsi="Lato"/>
      <w:b/>
      <w:bCs/>
      <w:sz w:val="22"/>
    </w:rPr>
  </w:style>
  <w:style w:type="character" w:customStyle="1" w:styleId="Hidden">
    <w:name w:val="Hidden"/>
    <w:basedOn w:val="DefaultParagraphFont"/>
    <w:uiPriority w:val="6"/>
    <w:rsid w:val="00354DD9"/>
    <w:rPr>
      <w:rFonts w:ascii="Lato" w:hAnsi="Lato"/>
      <w:color w:val="FFFFFF" w:themeColor="background1"/>
      <w:sz w:val="2"/>
    </w:rPr>
  </w:style>
  <w:style w:type="paragraph" w:styleId="Header">
    <w:name w:val="header"/>
    <w:aliases w:val="Page header"/>
    <w:basedOn w:val="Normal"/>
    <w:link w:val="HeaderChar"/>
    <w:uiPriority w:val="8"/>
    <w:unhideWhenUsed/>
    <w:rsid w:val="005621C4"/>
    <w:pPr>
      <w:tabs>
        <w:tab w:val="center" w:pos="4513"/>
        <w:tab w:val="right" w:pos="9026"/>
      </w:tabs>
      <w:spacing w:after="240"/>
      <w:jc w:val="right"/>
    </w:pPr>
  </w:style>
  <w:style w:type="character" w:customStyle="1" w:styleId="HeaderChar">
    <w:name w:val="Header Char"/>
    <w:aliases w:val="Page header Char"/>
    <w:basedOn w:val="DefaultParagraphFont"/>
    <w:link w:val="Header"/>
    <w:uiPriority w:val="8"/>
    <w:rsid w:val="005621C4"/>
    <w:rPr>
      <w:rFonts w:ascii="Lato" w:hAnsi="Lato"/>
    </w:rPr>
  </w:style>
  <w:style w:type="paragraph" w:customStyle="1" w:styleId="NTbodytext">
    <w:name w:val="NT_body text"/>
    <w:basedOn w:val="Normal"/>
    <w:qFormat/>
    <w:rsid w:val="00C82D8A"/>
    <w:pPr>
      <w:spacing w:before="120" w:after="120" w:line="280" w:lineRule="exact"/>
    </w:pPr>
    <w:rPr>
      <w:rFonts w:eastAsia="Times New Roman"/>
      <w:sz w:val="20"/>
    </w:rPr>
  </w:style>
  <w:style w:type="table" w:customStyle="1" w:styleId="TableGrid1">
    <w:name w:val="Table Grid1"/>
    <w:basedOn w:val="TableNormal"/>
    <w:next w:val="TableGrid"/>
    <w:uiPriority w:val="59"/>
    <w:rsid w:val="00A67B04"/>
    <w:pPr>
      <w:spacing w:after="0"/>
    </w:pPr>
    <w:rPr>
      <w:rFonts w:asciiTheme="minorHAnsi" w:eastAsiaTheme="minorHAnsi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restrictive-practices.authorisation-unit@nt.gov.au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cama\AppData\Local\Microsoft\Windows\Temporary%20Internet%20Files\Content.IE5\JLNG3BJE\ntg-form-template_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A7E55F63F414608B408A9FC463B78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DFD1DF-34AF-43A5-9130-89E181F9E49D}"/>
      </w:docPartPr>
      <w:docPartBody>
        <w:p w:rsidR="00D63E06" w:rsidRDefault="00D63E06">
          <w:pPr>
            <w:pStyle w:val="6A7E55F63F414608B408A9FC463B78C9"/>
          </w:pPr>
          <w:r w:rsidRPr="006A22C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19BABF34C348D69A7964DBA378B9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149DFA-E445-474C-914F-A0EF3F03A730}"/>
      </w:docPartPr>
      <w:docPartBody>
        <w:p w:rsidR="00D63E06" w:rsidRDefault="00D63E06">
          <w:pPr>
            <w:pStyle w:val="A419BABF34C348D69A7964DBA378B936"/>
          </w:pPr>
          <w:r w:rsidRPr="006A22C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A41879-E203-484D-A587-5202791A83DB}"/>
      </w:docPartPr>
      <w:docPartBody>
        <w:p w:rsidR="00D63E06" w:rsidRDefault="00D63E06">
          <w:r w:rsidRPr="007D48E7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B7B5BE-CF9A-44A7-82C1-11970184CC59}"/>
      </w:docPartPr>
      <w:docPartBody>
        <w:p w:rsidR="00D63E06" w:rsidRDefault="00D63E06">
          <w:r w:rsidRPr="007D48E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D9E1B25DB34A9F8BDEA0B2C816B5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2BA49C-91AD-43D9-8715-59F754A018C2}"/>
      </w:docPartPr>
      <w:docPartBody>
        <w:p w:rsidR="00D63E06" w:rsidRDefault="00D63E06" w:rsidP="00D63E06">
          <w:pPr>
            <w:pStyle w:val="57D9E1B25DB34A9F8BDEA0B2C816B557"/>
          </w:pPr>
          <w:r w:rsidRPr="007D48E7">
            <w:rPr>
              <w:rStyle w:val="PlaceholderText"/>
            </w:rPr>
            <w:t>Click or tap to enter a date.</w:t>
          </w:r>
        </w:p>
      </w:docPartBody>
    </w:docPart>
    <w:docPart>
      <w:docPartPr>
        <w:name w:val="6AD389CCF8EB44CCA5E227887F154B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C7282A-2487-4500-9DFE-BE0B1D9A12A3}"/>
      </w:docPartPr>
      <w:docPartBody>
        <w:p w:rsidR="00D63E06" w:rsidRDefault="00D63E06" w:rsidP="00D63E06">
          <w:pPr>
            <w:pStyle w:val="6AD389CCF8EB44CCA5E227887F154B66"/>
          </w:pPr>
          <w:r w:rsidRPr="007D48E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E3A4EB8F7D046B3A012020E9AD94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1AACB2-2EEB-483D-9AF8-A585D089CA96}"/>
      </w:docPartPr>
      <w:docPartBody>
        <w:p w:rsidR="00D63E06" w:rsidRDefault="00D63E06" w:rsidP="00D63E06">
          <w:pPr>
            <w:pStyle w:val="7E3A4EB8F7D046B3A012020E9AD94C8B"/>
          </w:pPr>
          <w:r w:rsidRPr="006F5E5E">
            <w:rPr>
              <w:rStyle w:val="PlaceholderText"/>
            </w:rPr>
            <w:t>Choose an item.</w:t>
          </w:r>
        </w:p>
      </w:docPartBody>
    </w:docPart>
    <w:docPart>
      <w:docPartPr>
        <w:name w:val="2785B1A7F55F49F1918B9CEDBA3E2F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B4DDDE-6F2F-4F90-86A2-6D85D6FAD7B7}"/>
      </w:docPartPr>
      <w:docPartBody>
        <w:p w:rsidR="00D63E06" w:rsidRDefault="00D63E06" w:rsidP="00D63E06">
          <w:pPr>
            <w:pStyle w:val="2785B1A7F55F49F1918B9CEDBA3E2FC0"/>
          </w:pPr>
          <w:r w:rsidRPr="006F5E5E">
            <w:rPr>
              <w:rStyle w:val="PlaceholderText"/>
            </w:rPr>
            <w:t>Choose an item.</w:t>
          </w:r>
        </w:p>
      </w:docPartBody>
    </w:docPart>
    <w:docPart>
      <w:docPartPr>
        <w:name w:val="AD9E30181C21495FA71C29B5D03F6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3C39EB-F469-4FAF-88D8-5467AE55A484}"/>
      </w:docPartPr>
      <w:docPartBody>
        <w:p w:rsidR="00D63E06" w:rsidRDefault="00D63E06" w:rsidP="00D63E06">
          <w:pPr>
            <w:pStyle w:val="AD9E30181C21495FA71C29B5D03F66FC"/>
          </w:pPr>
          <w:r w:rsidRPr="006F5E5E">
            <w:rPr>
              <w:rStyle w:val="PlaceholderText"/>
            </w:rPr>
            <w:t>Choose an item.</w:t>
          </w:r>
        </w:p>
      </w:docPartBody>
    </w:docPart>
    <w:docPart>
      <w:docPartPr>
        <w:name w:val="609490C4EF7B478CA38C987278DE1A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9EC228-21E3-4D61-8D67-A315D2F37587}"/>
      </w:docPartPr>
      <w:docPartBody>
        <w:p w:rsidR="00D63E06" w:rsidRDefault="00D63E06" w:rsidP="00D63E06">
          <w:pPr>
            <w:pStyle w:val="609490C4EF7B478CA38C987278DE1A52"/>
          </w:pPr>
          <w:r w:rsidRPr="006F5E5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E1A9F0AC14848D89EAE0F8ED788E0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BA524B-BDD7-4492-A97C-61D95BB4214F}"/>
      </w:docPartPr>
      <w:docPartBody>
        <w:p w:rsidR="00D63E06" w:rsidRDefault="00D63E06" w:rsidP="00D63E06">
          <w:pPr>
            <w:pStyle w:val="AE1A9F0AC14848D89EAE0F8ED788E02F"/>
          </w:pPr>
          <w:r w:rsidRPr="006A22C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71C2E1073FC4D3CA963C17EC8CD84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7CB6D2-40F3-4839-A296-36915142DB51}"/>
      </w:docPartPr>
      <w:docPartBody>
        <w:p w:rsidR="00BF62F3" w:rsidRDefault="001E7C20" w:rsidP="001E7C20">
          <w:pPr>
            <w:pStyle w:val="E71C2E1073FC4D3CA963C17EC8CD84CF"/>
          </w:pPr>
          <w:r w:rsidRPr="007D48E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E9D6CF86CB94A389924D351F5A4F2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A459D-89E6-46F3-AA7A-A1AB7EF2A4A7}"/>
      </w:docPartPr>
      <w:docPartBody>
        <w:p w:rsidR="00BF62F3" w:rsidRDefault="001E7C20" w:rsidP="001E7C20">
          <w:pPr>
            <w:pStyle w:val="EE9D6CF86CB94A389924D351F5A4F237"/>
          </w:pPr>
          <w:r w:rsidRPr="007D48E7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o Semibold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E06"/>
    <w:rsid w:val="001E7C20"/>
    <w:rsid w:val="001F5716"/>
    <w:rsid w:val="00BF62F3"/>
    <w:rsid w:val="00C321F9"/>
    <w:rsid w:val="00D63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E7C20"/>
    <w:rPr>
      <w:color w:val="808080"/>
    </w:rPr>
  </w:style>
  <w:style w:type="paragraph" w:customStyle="1" w:styleId="6A7E55F63F414608B408A9FC463B78C9">
    <w:name w:val="6A7E55F63F414608B408A9FC463B78C9"/>
  </w:style>
  <w:style w:type="paragraph" w:customStyle="1" w:styleId="A419BABF34C348D69A7964DBA378B936">
    <w:name w:val="A419BABF34C348D69A7964DBA378B936"/>
  </w:style>
  <w:style w:type="paragraph" w:customStyle="1" w:styleId="57D9E1B25DB34A9F8BDEA0B2C816B557">
    <w:name w:val="57D9E1B25DB34A9F8BDEA0B2C816B557"/>
    <w:rsid w:val="00D63E06"/>
    <w:pPr>
      <w:spacing w:after="200" w:line="240" w:lineRule="auto"/>
    </w:pPr>
    <w:rPr>
      <w:rFonts w:ascii="Lato" w:eastAsia="Calibri" w:hAnsi="Lato" w:cs="Times New Roman"/>
      <w:szCs w:val="20"/>
      <w:lang w:eastAsia="en-US"/>
    </w:rPr>
  </w:style>
  <w:style w:type="paragraph" w:customStyle="1" w:styleId="6AD389CCF8EB44CCA5E227887F154B66">
    <w:name w:val="6AD389CCF8EB44CCA5E227887F154B66"/>
    <w:rsid w:val="00D63E06"/>
    <w:pPr>
      <w:spacing w:after="200" w:line="240" w:lineRule="auto"/>
    </w:pPr>
    <w:rPr>
      <w:rFonts w:ascii="Lato" w:eastAsia="Calibri" w:hAnsi="Lato" w:cs="Times New Roman"/>
      <w:szCs w:val="20"/>
      <w:lang w:eastAsia="en-US"/>
    </w:rPr>
  </w:style>
  <w:style w:type="paragraph" w:customStyle="1" w:styleId="7E3A4EB8F7D046B3A012020E9AD94C8B">
    <w:name w:val="7E3A4EB8F7D046B3A012020E9AD94C8B"/>
    <w:rsid w:val="00D63E06"/>
  </w:style>
  <w:style w:type="paragraph" w:customStyle="1" w:styleId="EF1E2E7E1A3148128EF40E2A001C250D">
    <w:name w:val="EF1E2E7E1A3148128EF40E2A001C250D"/>
    <w:rsid w:val="00D63E06"/>
  </w:style>
  <w:style w:type="paragraph" w:customStyle="1" w:styleId="53D7DDD72ECB4EA4A01740904ECD1379">
    <w:name w:val="53D7DDD72ECB4EA4A01740904ECD1379"/>
    <w:rsid w:val="00D63E06"/>
  </w:style>
  <w:style w:type="paragraph" w:customStyle="1" w:styleId="97A84B9F633E42A3B4CD0C85A9ABF6BD">
    <w:name w:val="97A84B9F633E42A3B4CD0C85A9ABF6BD"/>
    <w:rsid w:val="00D63E06"/>
  </w:style>
  <w:style w:type="paragraph" w:customStyle="1" w:styleId="A28B9EECD3074F39AF3EFE48FC5843FD">
    <w:name w:val="A28B9EECD3074F39AF3EFE48FC5843FD"/>
    <w:rsid w:val="00D63E06"/>
  </w:style>
  <w:style w:type="paragraph" w:customStyle="1" w:styleId="9C9C5CE596694A06A1B8E961559D4E31">
    <w:name w:val="9C9C5CE596694A06A1B8E961559D4E31"/>
    <w:rsid w:val="00D63E06"/>
  </w:style>
  <w:style w:type="paragraph" w:customStyle="1" w:styleId="9C2818B504E44D0CB9D672F6AD86BB24">
    <w:name w:val="9C2818B504E44D0CB9D672F6AD86BB24"/>
    <w:rsid w:val="00D63E06"/>
  </w:style>
  <w:style w:type="paragraph" w:customStyle="1" w:styleId="ABC5320C665E401BA3B25E983D2FE49C">
    <w:name w:val="ABC5320C665E401BA3B25E983D2FE49C"/>
    <w:rsid w:val="00D63E06"/>
  </w:style>
  <w:style w:type="paragraph" w:customStyle="1" w:styleId="3AA06EC437FF491FBA0F2F8A97F78AF8">
    <w:name w:val="3AA06EC437FF491FBA0F2F8A97F78AF8"/>
    <w:rsid w:val="00D63E06"/>
  </w:style>
  <w:style w:type="paragraph" w:customStyle="1" w:styleId="D578973B209D4A74B6608A37F233C6AC">
    <w:name w:val="D578973B209D4A74B6608A37F233C6AC"/>
    <w:rsid w:val="00D63E06"/>
  </w:style>
  <w:style w:type="paragraph" w:customStyle="1" w:styleId="2785B1A7F55F49F1918B9CEDBA3E2FC0">
    <w:name w:val="2785B1A7F55F49F1918B9CEDBA3E2FC0"/>
    <w:rsid w:val="00D63E06"/>
  </w:style>
  <w:style w:type="paragraph" w:customStyle="1" w:styleId="AD9E30181C21495FA71C29B5D03F66FC">
    <w:name w:val="AD9E30181C21495FA71C29B5D03F66FC"/>
    <w:rsid w:val="00D63E06"/>
  </w:style>
  <w:style w:type="paragraph" w:customStyle="1" w:styleId="609490C4EF7B478CA38C987278DE1A52">
    <w:name w:val="609490C4EF7B478CA38C987278DE1A52"/>
    <w:rsid w:val="00D63E06"/>
  </w:style>
  <w:style w:type="paragraph" w:customStyle="1" w:styleId="AE1A9F0AC14848D89EAE0F8ED788E02F">
    <w:name w:val="AE1A9F0AC14848D89EAE0F8ED788E02F"/>
    <w:rsid w:val="00D63E06"/>
  </w:style>
  <w:style w:type="paragraph" w:customStyle="1" w:styleId="8E179552E79247D7870F4406331A7F9F">
    <w:name w:val="8E179552E79247D7870F4406331A7F9F"/>
    <w:rsid w:val="00D63E06"/>
  </w:style>
  <w:style w:type="paragraph" w:customStyle="1" w:styleId="251A15F29359439A8589BF0847FCD4D9">
    <w:name w:val="251A15F29359439A8589BF0847FCD4D9"/>
    <w:rsid w:val="00D63E06"/>
  </w:style>
  <w:style w:type="paragraph" w:customStyle="1" w:styleId="E8D7897B666C41E9B127550CEAE7A561">
    <w:name w:val="E8D7897B666C41E9B127550CEAE7A561"/>
    <w:rsid w:val="00D63E06"/>
  </w:style>
  <w:style w:type="paragraph" w:customStyle="1" w:styleId="51D68B45672B4ADA91735229A0BBC1A9">
    <w:name w:val="51D68B45672B4ADA91735229A0BBC1A9"/>
    <w:rsid w:val="00D63E06"/>
  </w:style>
  <w:style w:type="paragraph" w:customStyle="1" w:styleId="6F1FF31FE6524515882F922FBF5DA9AA">
    <w:name w:val="6F1FF31FE6524515882F922FBF5DA9AA"/>
    <w:rsid w:val="00D63E06"/>
  </w:style>
  <w:style w:type="paragraph" w:customStyle="1" w:styleId="811A1AAB9BE54FEA811BC47F23097979">
    <w:name w:val="811A1AAB9BE54FEA811BC47F23097979"/>
    <w:rsid w:val="00D63E06"/>
  </w:style>
  <w:style w:type="paragraph" w:customStyle="1" w:styleId="C80D9CEECA554F0981CDDF34EA13E26E">
    <w:name w:val="C80D9CEECA554F0981CDDF34EA13E26E"/>
    <w:rsid w:val="00D63E06"/>
  </w:style>
  <w:style w:type="paragraph" w:customStyle="1" w:styleId="F71C98F5B1BA43C59BA0FEA5635748E6">
    <w:name w:val="F71C98F5B1BA43C59BA0FEA5635748E6"/>
    <w:rsid w:val="00D63E06"/>
  </w:style>
  <w:style w:type="paragraph" w:customStyle="1" w:styleId="450E7A862FBA4FB3B394BE23CC1DDDB0">
    <w:name w:val="450E7A862FBA4FB3B394BE23CC1DDDB0"/>
    <w:rsid w:val="00D63E06"/>
  </w:style>
  <w:style w:type="paragraph" w:customStyle="1" w:styleId="3E7CF98F413245A1BA9796165D612F84">
    <w:name w:val="3E7CF98F413245A1BA9796165D612F84"/>
    <w:rsid w:val="00D63E06"/>
  </w:style>
  <w:style w:type="paragraph" w:customStyle="1" w:styleId="221940B9C4BA4A87B49E0B3B23BD4603">
    <w:name w:val="221940B9C4BA4A87B49E0B3B23BD4603"/>
    <w:rsid w:val="00D63E06"/>
  </w:style>
  <w:style w:type="paragraph" w:customStyle="1" w:styleId="A9540C85F0444FB59DB794A97468BD71">
    <w:name w:val="A9540C85F0444FB59DB794A97468BD71"/>
    <w:rsid w:val="00D63E06"/>
  </w:style>
  <w:style w:type="paragraph" w:customStyle="1" w:styleId="D1A98FFCAB83453D915A7E0235152A6F">
    <w:name w:val="D1A98FFCAB83453D915A7E0235152A6F"/>
    <w:rsid w:val="00D63E06"/>
  </w:style>
  <w:style w:type="paragraph" w:customStyle="1" w:styleId="E82444F9161C47EB8166E9D3A934858D">
    <w:name w:val="E82444F9161C47EB8166E9D3A934858D"/>
    <w:rsid w:val="00D63E06"/>
  </w:style>
  <w:style w:type="paragraph" w:customStyle="1" w:styleId="DF6FC3B533E0438A8E03354FB8181DA0">
    <w:name w:val="DF6FC3B533E0438A8E03354FB8181DA0"/>
    <w:rsid w:val="00D63E06"/>
  </w:style>
  <w:style w:type="paragraph" w:customStyle="1" w:styleId="810813CDDBB24CD7B27C22A7C8E9D03D">
    <w:name w:val="810813CDDBB24CD7B27C22A7C8E9D03D"/>
    <w:rsid w:val="00D63E06"/>
  </w:style>
  <w:style w:type="paragraph" w:customStyle="1" w:styleId="E815FC2461C7462D94821AA3233AF025">
    <w:name w:val="E815FC2461C7462D94821AA3233AF025"/>
    <w:rsid w:val="00D63E06"/>
  </w:style>
  <w:style w:type="paragraph" w:customStyle="1" w:styleId="FD7C260C31404BC29CD1CA72989C1B74">
    <w:name w:val="FD7C260C31404BC29CD1CA72989C1B74"/>
    <w:rsid w:val="00D63E06"/>
  </w:style>
  <w:style w:type="paragraph" w:customStyle="1" w:styleId="540A53055C49443A9249453A64D2B39E">
    <w:name w:val="540A53055C49443A9249453A64D2B39E"/>
    <w:rsid w:val="00D63E06"/>
  </w:style>
  <w:style w:type="paragraph" w:customStyle="1" w:styleId="69309DFB197C4BDAA9BDA25EC32714C7">
    <w:name w:val="69309DFB197C4BDAA9BDA25EC32714C7"/>
    <w:rsid w:val="00D63E06"/>
  </w:style>
  <w:style w:type="paragraph" w:customStyle="1" w:styleId="30493EA4ED89416087471EEAA5E5760E">
    <w:name w:val="30493EA4ED89416087471EEAA5E5760E"/>
    <w:rsid w:val="00D63E06"/>
  </w:style>
  <w:style w:type="paragraph" w:customStyle="1" w:styleId="069CE93A67934CAC89606100A4D1A238">
    <w:name w:val="069CE93A67934CAC89606100A4D1A238"/>
    <w:rsid w:val="00D63E06"/>
  </w:style>
  <w:style w:type="paragraph" w:customStyle="1" w:styleId="42BEDD8B98A345C78CC4EF2B7C56DECD">
    <w:name w:val="42BEDD8B98A345C78CC4EF2B7C56DECD"/>
    <w:rsid w:val="00D63E06"/>
  </w:style>
  <w:style w:type="paragraph" w:customStyle="1" w:styleId="7AEE1A41DF584917B82BC8121DBFF8E9">
    <w:name w:val="7AEE1A41DF584917B82BC8121DBFF8E9"/>
    <w:rsid w:val="00D63E06"/>
  </w:style>
  <w:style w:type="paragraph" w:customStyle="1" w:styleId="AE1B753A8C204DE987CE33951A7678E6">
    <w:name w:val="AE1B753A8C204DE987CE33951A7678E6"/>
    <w:rsid w:val="00D63E06"/>
  </w:style>
  <w:style w:type="paragraph" w:customStyle="1" w:styleId="EF5D74B6B2B64E5AB0BB49034505CFD3">
    <w:name w:val="EF5D74B6B2B64E5AB0BB49034505CFD3"/>
    <w:rsid w:val="00D63E06"/>
  </w:style>
  <w:style w:type="paragraph" w:customStyle="1" w:styleId="22EEAB4BE58244CF8F1112B2CA04052B">
    <w:name w:val="22EEAB4BE58244CF8F1112B2CA04052B"/>
    <w:rsid w:val="00D63E06"/>
  </w:style>
  <w:style w:type="paragraph" w:customStyle="1" w:styleId="6424A4975EA3466C9AA3C4619B01184B">
    <w:name w:val="6424A4975EA3466C9AA3C4619B01184B"/>
    <w:rsid w:val="00D63E06"/>
  </w:style>
  <w:style w:type="paragraph" w:customStyle="1" w:styleId="CC1F97BE517D40AC8D9F8121779D0F44">
    <w:name w:val="CC1F97BE517D40AC8D9F8121779D0F44"/>
    <w:rsid w:val="00D63E06"/>
  </w:style>
  <w:style w:type="paragraph" w:customStyle="1" w:styleId="651447F2D77F41ACAE0162DD441FCA0B">
    <w:name w:val="651447F2D77F41ACAE0162DD441FCA0B"/>
    <w:rsid w:val="00D63E06"/>
  </w:style>
  <w:style w:type="paragraph" w:customStyle="1" w:styleId="3CC1801877BE47B09E4BD9ACE0FA0CE2">
    <w:name w:val="3CC1801877BE47B09E4BD9ACE0FA0CE2"/>
    <w:rsid w:val="00D63E06"/>
  </w:style>
  <w:style w:type="paragraph" w:customStyle="1" w:styleId="0727B5FA6B5F4F47A24BD45F7A078AF9">
    <w:name w:val="0727B5FA6B5F4F47A24BD45F7A078AF9"/>
    <w:rsid w:val="00D63E06"/>
  </w:style>
  <w:style w:type="paragraph" w:customStyle="1" w:styleId="7C8F6564530C4ACEAE7E34CAAA6C80F9">
    <w:name w:val="7C8F6564530C4ACEAE7E34CAAA6C80F9"/>
    <w:rsid w:val="00D63E06"/>
  </w:style>
  <w:style w:type="paragraph" w:customStyle="1" w:styleId="AFA36E852EB74F2F83F61F4B73D54EDE">
    <w:name w:val="AFA36E852EB74F2F83F61F4B73D54EDE"/>
    <w:rsid w:val="00D63E06"/>
  </w:style>
  <w:style w:type="paragraph" w:customStyle="1" w:styleId="2EA37BAF0F404231A472766F29E48CB5">
    <w:name w:val="2EA37BAF0F404231A472766F29E48CB5"/>
    <w:rsid w:val="00D63E06"/>
  </w:style>
  <w:style w:type="paragraph" w:customStyle="1" w:styleId="063FF971A76E497D9E42C675817736E8">
    <w:name w:val="063FF971A76E497D9E42C675817736E8"/>
    <w:rsid w:val="00D63E06"/>
  </w:style>
  <w:style w:type="paragraph" w:customStyle="1" w:styleId="B213FC13D43547C89921234EDE4C9C3C">
    <w:name w:val="B213FC13D43547C89921234EDE4C9C3C"/>
    <w:rsid w:val="00D63E06"/>
  </w:style>
  <w:style w:type="paragraph" w:customStyle="1" w:styleId="69AFA8CA61034E598AA6F496F397BDAF">
    <w:name w:val="69AFA8CA61034E598AA6F496F397BDAF"/>
    <w:rsid w:val="00D63E06"/>
  </w:style>
  <w:style w:type="paragraph" w:customStyle="1" w:styleId="7AA50711D548424C8AF9F9098959CFDD">
    <w:name w:val="7AA50711D548424C8AF9F9098959CFDD"/>
    <w:rsid w:val="00D63E06"/>
  </w:style>
  <w:style w:type="paragraph" w:customStyle="1" w:styleId="A7709C91D0704E1AA2633920C73B16D1">
    <w:name w:val="A7709C91D0704E1AA2633920C73B16D1"/>
    <w:rsid w:val="00D63E06"/>
  </w:style>
  <w:style w:type="paragraph" w:customStyle="1" w:styleId="79F6EC8544044A0ABD415785B37874E5">
    <w:name w:val="79F6EC8544044A0ABD415785B37874E5"/>
    <w:rsid w:val="00D63E06"/>
  </w:style>
  <w:style w:type="paragraph" w:customStyle="1" w:styleId="F05FB051191245A39AAB64FB1890D166">
    <w:name w:val="F05FB051191245A39AAB64FB1890D166"/>
    <w:rsid w:val="00D63E06"/>
  </w:style>
  <w:style w:type="paragraph" w:customStyle="1" w:styleId="05D2156B2B3A44CC85D07DE99DFB3136">
    <w:name w:val="05D2156B2B3A44CC85D07DE99DFB3136"/>
    <w:rsid w:val="00D63E06"/>
  </w:style>
  <w:style w:type="paragraph" w:customStyle="1" w:styleId="4F9ACB04FA2F4C24AA0C97DAE4F7A5A9">
    <w:name w:val="4F9ACB04FA2F4C24AA0C97DAE4F7A5A9"/>
    <w:rsid w:val="00D63E06"/>
  </w:style>
  <w:style w:type="paragraph" w:customStyle="1" w:styleId="4A34657AADB74A9B8F3987126007C2F2">
    <w:name w:val="4A34657AADB74A9B8F3987126007C2F2"/>
    <w:rsid w:val="00D63E06"/>
  </w:style>
  <w:style w:type="paragraph" w:customStyle="1" w:styleId="BF7566E7D4C04151A28DAB9DDE85AA25">
    <w:name w:val="BF7566E7D4C04151A28DAB9DDE85AA25"/>
    <w:rsid w:val="00D63E06"/>
  </w:style>
  <w:style w:type="paragraph" w:customStyle="1" w:styleId="4BC795478CEE4F9EB6193554A4D9935B">
    <w:name w:val="4BC795478CEE4F9EB6193554A4D9935B"/>
    <w:rsid w:val="00D63E06"/>
  </w:style>
  <w:style w:type="paragraph" w:customStyle="1" w:styleId="F80B3CE10F2049CDBF4AF10BF9CD39DC">
    <w:name w:val="F80B3CE10F2049CDBF4AF10BF9CD39DC"/>
    <w:rsid w:val="00D63E06"/>
  </w:style>
  <w:style w:type="paragraph" w:customStyle="1" w:styleId="B44073C5DE1741E2B2734692D620D115">
    <w:name w:val="B44073C5DE1741E2B2734692D620D115"/>
    <w:rsid w:val="00D63E06"/>
  </w:style>
  <w:style w:type="paragraph" w:customStyle="1" w:styleId="6C56D77C1CF9429E926DFE94FB031325">
    <w:name w:val="6C56D77C1CF9429E926DFE94FB031325"/>
    <w:rsid w:val="00D63E06"/>
  </w:style>
  <w:style w:type="paragraph" w:customStyle="1" w:styleId="23535498B58841B7A505B2B465861689">
    <w:name w:val="23535498B58841B7A505B2B465861689"/>
    <w:rsid w:val="00D63E06"/>
  </w:style>
  <w:style w:type="paragraph" w:customStyle="1" w:styleId="E6943A485BE8444F919DBD6D14902C38">
    <w:name w:val="E6943A485BE8444F919DBD6D14902C38"/>
    <w:rsid w:val="00D63E06"/>
  </w:style>
  <w:style w:type="paragraph" w:customStyle="1" w:styleId="C86F3996F0534ACD933CA1081C74EFAF">
    <w:name w:val="C86F3996F0534ACD933CA1081C74EFAF"/>
    <w:rsid w:val="00D63E06"/>
  </w:style>
  <w:style w:type="paragraph" w:customStyle="1" w:styleId="987AA7E552AF4EB3B4C502F0DFF240D3">
    <w:name w:val="987AA7E552AF4EB3B4C502F0DFF240D3"/>
    <w:rsid w:val="00D63E06"/>
  </w:style>
  <w:style w:type="paragraph" w:customStyle="1" w:styleId="E61379B9757149A28457A817DA5359D1">
    <w:name w:val="E61379B9757149A28457A817DA5359D1"/>
    <w:rsid w:val="00D63E06"/>
  </w:style>
  <w:style w:type="paragraph" w:customStyle="1" w:styleId="2D4F71A2A3C84AB0961138D53FB5A377">
    <w:name w:val="2D4F71A2A3C84AB0961138D53FB5A377"/>
    <w:rsid w:val="00D63E06"/>
  </w:style>
  <w:style w:type="paragraph" w:customStyle="1" w:styleId="31DD1E8D58234340B07371A33F9A74F9">
    <w:name w:val="31DD1E8D58234340B07371A33F9A74F9"/>
    <w:rsid w:val="00D63E06"/>
  </w:style>
  <w:style w:type="paragraph" w:customStyle="1" w:styleId="C395185BA2BE4C5B8510F7E4008AEA48">
    <w:name w:val="C395185BA2BE4C5B8510F7E4008AEA48"/>
    <w:rsid w:val="00D63E06"/>
  </w:style>
  <w:style w:type="paragraph" w:customStyle="1" w:styleId="46B642DBEB164C92A750A746C526F2B8">
    <w:name w:val="46B642DBEB164C92A750A746C526F2B8"/>
    <w:rsid w:val="00D63E06"/>
  </w:style>
  <w:style w:type="paragraph" w:customStyle="1" w:styleId="9A453FBF12A84375B9BF8917FF394A5A">
    <w:name w:val="9A453FBF12A84375B9BF8917FF394A5A"/>
    <w:rsid w:val="00D63E06"/>
  </w:style>
  <w:style w:type="paragraph" w:customStyle="1" w:styleId="171B1BD560454B5F8FF42F93D520CC2E">
    <w:name w:val="171B1BD560454B5F8FF42F93D520CC2E"/>
    <w:rsid w:val="00D63E06"/>
  </w:style>
  <w:style w:type="paragraph" w:customStyle="1" w:styleId="094756590ABE42929E0CE2C1A6F94AB0">
    <w:name w:val="094756590ABE42929E0CE2C1A6F94AB0"/>
    <w:rsid w:val="00D63E06"/>
  </w:style>
  <w:style w:type="paragraph" w:customStyle="1" w:styleId="776393FBC2FD42F09DCDFB0CF98703B6">
    <w:name w:val="776393FBC2FD42F09DCDFB0CF98703B6"/>
    <w:rsid w:val="00D63E06"/>
  </w:style>
  <w:style w:type="paragraph" w:customStyle="1" w:styleId="A30FE274644440579645080C0BE18EF0">
    <w:name w:val="A30FE274644440579645080C0BE18EF0"/>
    <w:rsid w:val="00D63E06"/>
  </w:style>
  <w:style w:type="paragraph" w:customStyle="1" w:styleId="5F1A3F52408B451385F3738BF7E084EC">
    <w:name w:val="5F1A3F52408B451385F3738BF7E084EC"/>
    <w:rsid w:val="00D63E06"/>
  </w:style>
  <w:style w:type="paragraph" w:customStyle="1" w:styleId="8C066EF92F134826B14306446893C7AA">
    <w:name w:val="8C066EF92F134826B14306446893C7AA"/>
    <w:rsid w:val="00D63E06"/>
  </w:style>
  <w:style w:type="paragraph" w:customStyle="1" w:styleId="DF76A1D2B08D4457AEA59C51BDE76BE5">
    <w:name w:val="DF76A1D2B08D4457AEA59C51BDE76BE5"/>
    <w:rsid w:val="00D63E06"/>
  </w:style>
  <w:style w:type="paragraph" w:customStyle="1" w:styleId="68C2C94B580140D4A7C52168B2F672A9">
    <w:name w:val="68C2C94B580140D4A7C52168B2F672A9"/>
    <w:rsid w:val="00D63E06"/>
  </w:style>
  <w:style w:type="paragraph" w:customStyle="1" w:styleId="399C0E97F7894A419FF8480DC6F371E7">
    <w:name w:val="399C0E97F7894A419FF8480DC6F371E7"/>
    <w:rsid w:val="00D63E06"/>
  </w:style>
  <w:style w:type="paragraph" w:customStyle="1" w:styleId="98DC88875F6E440A92E803D08AB60E7C">
    <w:name w:val="98DC88875F6E440A92E803D08AB60E7C"/>
    <w:rsid w:val="00D63E06"/>
  </w:style>
  <w:style w:type="paragraph" w:customStyle="1" w:styleId="A0B0DC64836B4A0CAAC5A8C95F547870">
    <w:name w:val="A0B0DC64836B4A0CAAC5A8C95F547870"/>
    <w:rsid w:val="00D63E06"/>
  </w:style>
  <w:style w:type="paragraph" w:customStyle="1" w:styleId="6E3733068FDA48FD929C7EEA9BDBF522">
    <w:name w:val="6E3733068FDA48FD929C7EEA9BDBF522"/>
    <w:rsid w:val="00D63E06"/>
  </w:style>
  <w:style w:type="paragraph" w:customStyle="1" w:styleId="86B9DDF24A504E53A8DDED2F3CCBD4A7">
    <w:name w:val="86B9DDF24A504E53A8DDED2F3CCBD4A7"/>
    <w:rsid w:val="00D63E06"/>
  </w:style>
  <w:style w:type="paragraph" w:customStyle="1" w:styleId="1A2FE691469D48539625A7A7B3BC5092">
    <w:name w:val="1A2FE691469D48539625A7A7B3BC5092"/>
    <w:rsid w:val="00D63E06"/>
  </w:style>
  <w:style w:type="paragraph" w:customStyle="1" w:styleId="C3191F3677A64E3EA1BB753C38C6256F">
    <w:name w:val="C3191F3677A64E3EA1BB753C38C6256F"/>
    <w:rsid w:val="00D63E06"/>
  </w:style>
  <w:style w:type="paragraph" w:customStyle="1" w:styleId="DF2B0C62C4534074AD3D524C5B0909AC">
    <w:name w:val="DF2B0C62C4534074AD3D524C5B0909AC"/>
    <w:rsid w:val="00D63E06"/>
  </w:style>
  <w:style w:type="paragraph" w:customStyle="1" w:styleId="8E6FE43F583940509CD7BA17A65F8DB5">
    <w:name w:val="8E6FE43F583940509CD7BA17A65F8DB5"/>
    <w:rsid w:val="00D63E06"/>
  </w:style>
  <w:style w:type="paragraph" w:customStyle="1" w:styleId="EE7DFC8F01814FA18C911F5F7E927304">
    <w:name w:val="EE7DFC8F01814FA18C911F5F7E927304"/>
    <w:rsid w:val="00D63E06"/>
  </w:style>
  <w:style w:type="paragraph" w:customStyle="1" w:styleId="9F519271F6E04E4982AA40397549157B">
    <w:name w:val="9F519271F6E04E4982AA40397549157B"/>
    <w:rsid w:val="00D63E06"/>
  </w:style>
  <w:style w:type="paragraph" w:customStyle="1" w:styleId="10CE39C5935E432EBA503DE930CCD382">
    <w:name w:val="10CE39C5935E432EBA503DE930CCD382"/>
    <w:rsid w:val="00D63E06"/>
  </w:style>
  <w:style w:type="paragraph" w:customStyle="1" w:styleId="E2E4FCC7ECBD453A9C350A138CD30B20">
    <w:name w:val="E2E4FCC7ECBD453A9C350A138CD30B20"/>
    <w:rsid w:val="00D63E06"/>
  </w:style>
  <w:style w:type="paragraph" w:customStyle="1" w:styleId="6A84804B013441E7B289406A67B7782C">
    <w:name w:val="6A84804B013441E7B289406A67B7782C"/>
    <w:rsid w:val="00D63E06"/>
  </w:style>
  <w:style w:type="paragraph" w:customStyle="1" w:styleId="93D373DCF70947ED92A6396E70ED3C4B">
    <w:name w:val="93D373DCF70947ED92A6396E70ED3C4B"/>
    <w:rsid w:val="00D63E06"/>
  </w:style>
  <w:style w:type="paragraph" w:customStyle="1" w:styleId="962184A5B01B48AAA0C3A9141DAB004B">
    <w:name w:val="962184A5B01B48AAA0C3A9141DAB004B"/>
    <w:rsid w:val="00D63E06"/>
  </w:style>
  <w:style w:type="paragraph" w:customStyle="1" w:styleId="65FA98FFDEFF41B391B44863BB4AE514">
    <w:name w:val="65FA98FFDEFF41B391B44863BB4AE514"/>
    <w:rsid w:val="00D63E06"/>
  </w:style>
  <w:style w:type="paragraph" w:customStyle="1" w:styleId="B60142417DFF450CB990DB47A72DC40A">
    <w:name w:val="B60142417DFF450CB990DB47A72DC40A"/>
    <w:rsid w:val="00D63E06"/>
  </w:style>
  <w:style w:type="paragraph" w:customStyle="1" w:styleId="D04D7BC0BB3E482D8CB4DE0C6D669282">
    <w:name w:val="D04D7BC0BB3E482D8CB4DE0C6D669282"/>
    <w:rsid w:val="00D63E06"/>
  </w:style>
  <w:style w:type="paragraph" w:customStyle="1" w:styleId="45BD40A142274870B238C7D77A24B9BD">
    <w:name w:val="45BD40A142274870B238C7D77A24B9BD"/>
    <w:rsid w:val="00D63E06"/>
  </w:style>
  <w:style w:type="paragraph" w:customStyle="1" w:styleId="0D87FF3275D94E53B05525C275B0E112">
    <w:name w:val="0D87FF3275D94E53B05525C275B0E112"/>
    <w:rsid w:val="00D63E06"/>
  </w:style>
  <w:style w:type="paragraph" w:customStyle="1" w:styleId="18B7960151EA4DAA8D805F206A7D2FF6">
    <w:name w:val="18B7960151EA4DAA8D805F206A7D2FF6"/>
    <w:rsid w:val="00D63E06"/>
  </w:style>
  <w:style w:type="paragraph" w:customStyle="1" w:styleId="CE28C535C71F4510A4D0B67DD18C83D1">
    <w:name w:val="CE28C535C71F4510A4D0B67DD18C83D1"/>
    <w:rsid w:val="00D63E06"/>
  </w:style>
  <w:style w:type="paragraph" w:customStyle="1" w:styleId="822A983407AB4714989FD7C360D85BE3">
    <w:name w:val="822A983407AB4714989FD7C360D85BE3"/>
    <w:rsid w:val="00D63E06"/>
  </w:style>
  <w:style w:type="paragraph" w:customStyle="1" w:styleId="3226FF3F42C24A72A8397BACD3342EBD">
    <w:name w:val="3226FF3F42C24A72A8397BACD3342EBD"/>
    <w:rsid w:val="00D63E06"/>
  </w:style>
  <w:style w:type="paragraph" w:customStyle="1" w:styleId="6676BB9D07754AC296D3245887D8D211">
    <w:name w:val="6676BB9D07754AC296D3245887D8D211"/>
    <w:rsid w:val="00D63E06"/>
  </w:style>
  <w:style w:type="paragraph" w:customStyle="1" w:styleId="CEDF14F0C0BA483EA891F63DB65F148F">
    <w:name w:val="CEDF14F0C0BA483EA891F63DB65F148F"/>
    <w:rsid w:val="00D63E06"/>
  </w:style>
  <w:style w:type="paragraph" w:customStyle="1" w:styleId="8DC9EC11ACD04DE3B0FF8F14A2903AAC">
    <w:name w:val="8DC9EC11ACD04DE3B0FF8F14A2903AAC"/>
    <w:rsid w:val="00D63E06"/>
  </w:style>
  <w:style w:type="paragraph" w:customStyle="1" w:styleId="C6873147865C4E65B419D145C9EB2F86">
    <w:name w:val="C6873147865C4E65B419D145C9EB2F86"/>
    <w:rsid w:val="00D63E06"/>
  </w:style>
  <w:style w:type="paragraph" w:customStyle="1" w:styleId="EF76FAA908184E2487DDFE3E3A0E2FB6">
    <w:name w:val="EF76FAA908184E2487DDFE3E3A0E2FB6"/>
    <w:rsid w:val="00D63E06"/>
  </w:style>
  <w:style w:type="paragraph" w:customStyle="1" w:styleId="2516BABE1399499AA15A9EEF244C18C6">
    <w:name w:val="2516BABE1399499AA15A9EEF244C18C6"/>
    <w:rsid w:val="00D63E06"/>
  </w:style>
  <w:style w:type="paragraph" w:customStyle="1" w:styleId="E9A80B981B4B4295A7165A8A2303D5E9">
    <w:name w:val="E9A80B981B4B4295A7165A8A2303D5E9"/>
    <w:rsid w:val="00D63E06"/>
  </w:style>
  <w:style w:type="paragraph" w:customStyle="1" w:styleId="94C9D056E6B946EFB21020F7BEE7F5A5">
    <w:name w:val="94C9D056E6B946EFB21020F7BEE7F5A5"/>
    <w:rsid w:val="00D63E06"/>
  </w:style>
  <w:style w:type="paragraph" w:customStyle="1" w:styleId="F311FEC20AF840199AD5C482800E72F4">
    <w:name w:val="F311FEC20AF840199AD5C482800E72F4"/>
    <w:rsid w:val="00D63E06"/>
  </w:style>
  <w:style w:type="paragraph" w:customStyle="1" w:styleId="F4EA1356AEAD44C5B065C88DB4E2FECF">
    <w:name w:val="F4EA1356AEAD44C5B065C88DB4E2FECF"/>
    <w:rsid w:val="00D63E06"/>
  </w:style>
  <w:style w:type="paragraph" w:customStyle="1" w:styleId="05ED498354E84B00A724DEAC0D8786E9">
    <w:name w:val="05ED498354E84B00A724DEAC0D8786E9"/>
    <w:rsid w:val="00D63E06"/>
  </w:style>
  <w:style w:type="paragraph" w:customStyle="1" w:styleId="AE9310E44C564D67B84E93A9C2FFD03F">
    <w:name w:val="AE9310E44C564D67B84E93A9C2FFD03F"/>
    <w:rsid w:val="00D63E06"/>
  </w:style>
  <w:style w:type="paragraph" w:customStyle="1" w:styleId="F835F55751D84773A27F6B79BA7C3F50">
    <w:name w:val="F835F55751D84773A27F6B79BA7C3F50"/>
    <w:rsid w:val="00D63E06"/>
  </w:style>
  <w:style w:type="paragraph" w:customStyle="1" w:styleId="5A7C3B100DD540DBA115C5CD2BC87E27">
    <w:name w:val="5A7C3B100DD540DBA115C5CD2BC87E27"/>
    <w:rsid w:val="00D63E06"/>
  </w:style>
  <w:style w:type="paragraph" w:customStyle="1" w:styleId="B21C40EA82E441E6ACC58DD8E15332D6">
    <w:name w:val="B21C40EA82E441E6ACC58DD8E15332D6"/>
    <w:rsid w:val="00D63E06"/>
  </w:style>
  <w:style w:type="paragraph" w:customStyle="1" w:styleId="5ACB723C8761478D9E91CE119772D49C">
    <w:name w:val="5ACB723C8761478D9E91CE119772D49C"/>
    <w:rsid w:val="00D63E06"/>
  </w:style>
  <w:style w:type="paragraph" w:customStyle="1" w:styleId="56C1A126FF34491DB7848D2C5FDFE9BA">
    <w:name w:val="56C1A126FF34491DB7848D2C5FDFE9BA"/>
    <w:rsid w:val="00D63E06"/>
  </w:style>
  <w:style w:type="paragraph" w:customStyle="1" w:styleId="474969A2864A42E09D3D798087B6F47D">
    <w:name w:val="474969A2864A42E09D3D798087B6F47D"/>
    <w:rsid w:val="00D63E06"/>
  </w:style>
  <w:style w:type="paragraph" w:customStyle="1" w:styleId="47B8FD8A73AC48E29E693F4BDACE1993">
    <w:name w:val="47B8FD8A73AC48E29E693F4BDACE1993"/>
    <w:rsid w:val="00D63E06"/>
  </w:style>
  <w:style w:type="paragraph" w:customStyle="1" w:styleId="3BD2D939AE0245B0B60721D2AF094D84">
    <w:name w:val="3BD2D939AE0245B0B60721D2AF094D84"/>
    <w:rsid w:val="00D63E06"/>
  </w:style>
  <w:style w:type="paragraph" w:customStyle="1" w:styleId="D95003E1E24D43128F43D1225FEC4B6E">
    <w:name w:val="D95003E1E24D43128F43D1225FEC4B6E"/>
    <w:rsid w:val="00D63E06"/>
  </w:style>
  <w:style w:type="paragraph" w:customStyle="1" w:styleId="DB9129FFFCB54A808120FDD84695EE85">
    <w:name w:val="DB9129FFFCB54A808120FDD84695EE85"/>
    <w:rsid w:val="00D63E06"/>
  </w:style>
  <w:style w:type="paragraph" w:customStyle="1" w:styleId="B6A6BE8D1C294548A8AEEFB30C44DA2E">
    <w:name w:val="B6A6BE8D1C294548A8AEEFB30C44DA2E"/>
    <w:rsid w:val="00D63E06"/>
  </w:style>
  <w:style w:type="paragraph" w:customStyle="1" w:styleId="BD1C28A4685E4259BE2BC7ACBCB48BF6">
    <w:name w:val="BD1C28A4685E4259BE2BC7ACBCB48BF6"/>
    <w:rsid w:val="00D63E06"/>
  </w:style>
  <w:style w:type="paragraph" w:customStyle="1" w:styleId="AB2931A127B047A2803579B7D9435731">
    <w:name w:val="AB2931A127B047A2803579B7D9435731"/>
    <w:rsid w:val="00D63E06"/>
  </w:style>
  <w:style w:type="paragraph" w:customStyle="1" w:styleId="34A215EA36DA4F6192F0F2160412F712">
    <w:name w:val="34A215EA36DA4F6192F0F2160412F712"/>
    <w:rsid w:val="00D63E06"/>
  </w:style>
  <w:style w:type="paragraph" w:customStyle="1" w:styleId="666199A42AA6460F82B54A599F62762F">
    <w:name w:val="666199A42AA6460F82B54A599F62762F"/>
    <w:rsid w:val="00D63E06"/>
  </w:style>
  <w:style w:type="paragraph" w:customStyle="1" w:styleId="953B0E5844D84911A22698A05161139A">
    <w:name w:val="953B0E5844D84911A22698A05161139A"/>
    <w:rsid w:val="00D63E06"/>
  </w:style>
  <w:style w:type="paragraph" w:customStyle="1" w:styleId="FAC9422503794104923A20DA79543BBA">
    <w:name w:val="FAC9422503794104923A20DA79543BBA"/>
    <w:rsid w:val="00D63E06"/>
  </w:style>
  <w:style w:type="paragraph" w:customStyle="1" w:styleId="7E3268D2EC814ADF93897B9517CC8A7E">
    <w:name w:val="7E3268D2EC814ADF93897B9517CC8A7E"/>
    <w:rsid w:val="00D63E06"/>
  </w:style>
  <w:style w:type="paragraph" w:customStyle="1" w:styleId="CEC825CBDDED466FBADD72AB60DF226C">
    <w:name w:val="CEC825CBDDED466FBADD72AB60DF226C"/>
    <w:rsid w:val="00D63E06"/>
  </w:style>
  <w:style w:type="paragraph" w:customStyle="1" w:styleId="C2DCB74649E644AFA1C9B4D5FF61A497">
    <w:name w:val="C2DCB74649E644AFA1C9B4D5FF61A497"/>
    <w:rsid w:val="00D63E06"/>
  </w:style>
  <w:style w:type="paragraph" w:customStyle="1" w:styleId="8393CA54B26B4E25B411235A4F576338">
    <w:name w:val="8393CA54B26B4E25B411235A4F576338"/>
    <w:rsid w:val="00D63E06"/>
  </w:style>
  <w:style w:type="paragraph" w:customStyle="1" w:styleId="0B1F27BBAC7D418A9FA3B29D222D75D4">
    <w:name w:val="0B1F27BBAC7D418A9FA3B29D222D75D4"/>
    <w:rsid w:val="00D63E06"/>
  </w:style>
  <w:style w:type="paragraph" w:customStyle="1" w:styleId="7B85E660F4804C93B1307A3CE360543D">
    <w:name w:val="7B85E660F4804C93B1307A3CE360543D"/>
    <w:rsid w:val="00D63E06"/>
  </w:style>
  <w:style w:type="paragraph" w:customStyle="1" w:styleId="6CC75C14893F45BBA7B9C24A6EC62918">
    <w:name w:val="6CC75C14893F45BBA7B9C24A6EC62918"/>
    <w:rsid w:val="00D63E06"/>
  </w:style>
  <w:style w:type="paragraph" w:customStyle="1" w:styleId="E71C2E1073FC4D3CA963C17EC8CD84CF">
    <w:name w:val="E71C2E1073FC4D3CA963C17EC8CD84CF"/>
    <w:rsid w:val="001E7C20"/>
  </w:style>
  <w:style w:type="paragraph" w:customStyle="1" w:styleId="EE9D6CF86CB94A389924D351F5A4F237">
    <w:name w:val="EE9D6CF86CB94A389924D351F5A4F237"/>
    <w:rsid w:val="001E7C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NTG theme new">
  <a:themeElements>
    <a:clrScheme name="NTG brand colours">
      <a:dk1>
        <a:srgbClr val="1F1F5F"/>
      </a:dk1>
      <a:lt1>
        <a:sysClr val="window" lastClr="FFFFFF"/>
      </a:lt1>
      <a:dk2>
        <a:srgbClr val="EE6321"/>
      </a:dk2>
      <a:lt2>
        <a:srgbClr val="FFFFFF"/>
      </a:lt2>
      <a:accent1>
        <a:srgbClr val="C25062"/>
      </a:accent1>
      <a:accent2>
        <a:srgbClr val="127CC0"/>
      </a:accent2>
      <a:accent3>
        <a:srgbClr val="007E91"/>
      </a:accent3>
      <a:accent4>
        <a:srgbClr val="980044"/>
      </a:accent4>
      <a:accent5>
        <a:srgbClr val="845278"/>
      </a:accent5>
      <a:accent6>
        <a:srgbClr val="1E5E5E"/>
      </a:accent6>
      <a:hlink>
        <a:srgbClr val="0563C1"/>
      </a:hlink>
      <a:folHlink>
        <a:srgbClr val="8C4799"/>
      </a:folHlink>
    </a:clrScheme>
    <a:fontScheme name="NT Government brand">
      <a:majorFont>
        <a:latin typeface="Lato Semibold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&lt;Date Month Year&gt;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81C8282-0700-46DA-A5DC-AD20B8C78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ntg-form-template_3.dotx</Template>
  <TotalTime>5</TotalTime>
  <Pages>3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Restrictive Practices – Application for Authorisation</vt:lpstr>
    </vt:vector>
  </TitlesOfParts>
  <Company>Northern Territory Government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Restrictive Practices – Evidence of Consultation</dc:title>
  <dc:creator>Valli Camara</dc:creator>
  <cp:lastModifiedBy>Valli Camara</cp:lastModifiedBy>
  <cp:revision>5</cp:revision>
  <cp:lastPrinted>2019-07-29T01:45:00Z</cp:lastPrinted>
  <dcterms:created xsi:type="dcterms:W3CDTF">2019-08-28T23:08:00Z</dcterms:created>
  <dcterms:modified xsi:type="dcterms:W3CDTF">2019-11-19T00:24:00Z</dcterms:modified>
</cp:coreProperties>
</file>