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/>
          <w:lang w:val="en-AU"/>
        </w:rPr>
        <w:alias w:val="Title"/>
        <w:tag w:val=""/>
        <w:id w:val="-509987125"/>
        <w:placeholder>
          <w:docPart w:val="D27EE7B2ED814C7E9B5A02CB813BDA5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652B0A" w14:textId="77777777" w:rsidR="00964B22" w:rsidRPr="00DF567E" w:rsidRDefault="00076B79" w:rsidP="00964B22">
          <w:pPr>
            <w:pStyle w:val="NTGCoverPageTitle"/>
            <w:rPr>
              <w:rFonts w:ascii="Lato" w:hAnsi="Lato"/>
            </w:rPr>
          </w:pPr>
          <w:r w:rsidRPr="00DF567E">
            <w:rPr>
              <w:rFonts w:ascii="Lato" w:hAnsi="Lato"/>
              <w:lang w:val="en-AU"/>
            </w:rPr>
            <w:t>20</w:t>
          </w:r>
          <w:r w:rsidR="003F5B25" w:rsidRPr="00DF567E">
            <w:rPr>
              <w:rFonts w:ascii="Lato" w:hAnsi="Lato"/>
              <w:lang w:val="en-AU"/>
            </w:rPr>
            <w:t>20</w:t>
          </w:r>
          <w:r w:rsidRPr="00DF567E">
            <w:rPr>
              <w:rFonts w:ascii="Lato" w:hAnsi="Lato"/>
              <w:lang w:val="en-AU"/>
            </w:rPr>
            <w:t xml:space="preserve"> </w:t>
          </w:r>
          <w:r w:rsidR="00080367" w:rsidRPr="00DF567E">
            <w:rPr>
              <w:rFonts w:ascii="Lato" w:hAnsi="Lato"/>
              <w:lang w:val="en-AU"/>
            </w:rPr>
            <w:t>Aboriginal Health Practitioner Scholarship – Application Form</w:t>
          </w:r>
        </w:p>
      </w:sdtContent>
    </w:sdt>
    <w:p w14:paraId="2530F780" w14:textId="504A9835" w:rsidR="00964B22" w:rsidRPr="00DF567E" w:rsidRDefault="00080367" w:rsidP="00422874">
      <w:pPr>
        <w:pStyle w:val="NTGCoverPageDate"/>
        <w:rPr>
          <w:rFonts w:ascii="Lato" w:hAnsi="Lato"/>
        </w:rPr>
      </w:pPr>
      <w:r w:rsidRPr="00DF567E">
        <w:rPr>
          <w:rFonts w:ascii="Lato" w:hAnsi="Lato"/>
        </w:rPr>
        <w:t>February 20</w:t>
      </w:r>
      <w:r w:rsidR="003F5B25" w:rsidRPr="00DF567E">
        <w:rPr>
          <w:rFonts w:ascii="Lato" w:hAnsi="Lato"/>
        </w:rPr>
        <w:t>20</w:t>
      </w:r>
    </w:p>
    <w:p w14:paraId="6293AD4F" w14:textId="77777777" w:rsidR="0012645D" w:rsidRPr="00DF567E" w:rsidRDefault="0012645D" w:rsidP="00964B22">
      <w:pPr>
        <w:rPr>
          <w:rFonts w:ascii="Lato" w:hAnsi="Lato"/>
        </w:rPr>
      </w:pPr>
    </w:p>
    <w:p w14:paraId="566C984C" w14:textId="77777777" w:rsidR="0012645D" w:rsidRPr="00DF567E" w:rsidRDefault="0012645D" w:rsidP="0012645D">
      <w:pPr>
        <w:rPr>
          <w:rFonts w:ascii="Lato" w:hAnsi="Lato"/>
        </w:rPr>
      </w:pPr>
    </w:p>
    <w:p w14:paraId="1F1B8B54" w14:textId="77777777" w:rsidR="0012645D" w:rsidRPr="00DF567E" w:rsidRDefault="0012645D" w:rsidP="0012645D">
      <w:pPr>
        <w:rPr>
          <w:rFonts w:ascii="Lato" w:hAnsi="Lato"/>
        </w:rPr>
      </w:pPr>
    </w:p>
    <w:p w14:paraId="7EBCE8AF" w14:textId="77777777" w:rsidR="0012645D" w:rsidRPr="00DF567E" w:rsidRDefault="0012645D" w:rsidP="0012645D">
      <w:pPr>
        <w:rPr>
          <w:rFonts w:ascii="Lato" w:hAnsi="Lato"/>
        </w:rPr>
      </w:pPr>
    </w:p>
    <w:p w14:paraId="3037733E" w14:textId="77777777" w:rsidR="0012645D" w:rsidRPr="00DF567E" w:rsidRDefault="0012645D" w:rsidP="0012645D">
      <w:pPr>
        <w:rPr>
          <w:rFonts w:ascii="Lato" w:hAnsi="Lato"/>
        </w:rPr>
      </w:pPr>
    </w:p>
    <w:p w14:paraId="5A4CDA21" w14:textId="77777777" w:rsidR="0012645D" w:rsidRPr="00DF567E" w:rsidRDefault="0012645D" w:rsidP="0012645D">
      <w:pPr>
        <w:rPr>
          <w:rFonts w:ascii="Lato" w:hAnsi="Lato"/>
        </w:rPr>
      </w:pPr>
    </w:p>
    <w:p w14:paraId="5158FE34" w14:textId="77777777" w:rsidR="0012645D" w:rsidRPr="00DF567E" w:rsidRDefault="0012645D" w:rsidP="0012645D">
      <w:pPr>
        <w:rPr>
          <w:rFonts w:ascii="Lato" w:hAnsi="Lato"/>
        </w:rPr>
      </w:pPr>
    </w:p>
    <w:p w14:paraId="5E1CDF0A" w14:textId="77777777" w:rsidR="0012645D" w:rsidRPr="00DF567E" w:rsidRDefault="0012645D" w:rsidP="0012645D">
      <w:pPr>
        <w:rPr>
          <w:rFonts w:ascii="Lato" w:hAnsi="Lato"/>
        </w:rPr>
      </w:pPr>
    </w:p>
    <w:p w14:paraId="14A56DC9" w14:textId="77777777" w:rsidR="0012645D" w:rsidRPr="00DF567E" w:rsidRDefault="0012645D" w:rsidP="0012645D">
      <w:pPr>
        <w:rPr>
          <w:rFonts w:ascii="Lato" w:hAnsi="Lato"/>
        </w:rPr>
      </w:pPr>
    </w:p>
    <w:p w14:paraId="297161C2" w14:textId="77777777" w:rsidR="00E728C8" w:rsidRPr="00DF567E" w:rsidRDefault="00E728C8" w:rsidP="0012645D">
      <w:pPr>
        <w:rPr>
          <w:rFonts w:ascii="Lato" w:hAnsi="Lato"/>
        </w:rPr>
      </w:pPr>
    </w:p>
    <w:p w14:paraId="7DC0099E" w14:textId="77777777" w:rsidR="00E728C8" w:rsidRPr="00DF567E" w:rsidRDefault="00E728C8" w:rsidP="0012645D">
      <w:pPr>
        <w:rPr>
          <w:rFonts w:ascii="Lato" w:hAnsi="Lato"/>
        </w:rPr>
      </w:pPr>
    </w:p>
    <w:p w14:paraId="4B3DF0CD" w14:textId="77777777" w:rsidR="00E728C8" w:rsidRPr="00DF567E" w:rsidRDefault="00E728C8" w:rsidP="0012645D">
      <w:pPr>
        <w:rPr>
          <w:rFonts w:ascii="Lato" w:hAnsi="Lato"/>
        </w:rPr>
      </w:pPr>
    </w:p>
    <w:p w14:paraId="224BD2CC" w14:textId="77777777" w:rsidR="00E728C8" w:rsidRPr="00DF567E" w:rsidRDefault="00E728C8" w:rsidP="0012645D">
      <w:pPr>
        <w:rPr>
          <w:rFonts w:ascii="Lato" w:hAnsi="Lato"/>
        </w:rPr>
      </w:pPr>
    </w:p>
    <w:p w14:paraId="51E2AC48" w14:textId="77777777" w:rsidR="00E728C8" w:rsidRPr="00DF567E" w:rsidRDefault="00E728C8" w:rsidP="0012645D">
      <w:pPr>
        <w:rPr>
          <w:rFonts w:ascii="Lato" w:hAnsi="Lato"/>
        </w:rPr>
      </w:pPr>
    </w:p>
    <w:p w14:paraId="7FF82DA1" w14:textId="77777777" w:rsidR="00E728C8" w:rsidRPr="00DF567E" w:rsidRDefault="00E728C8" w:rsidP="0012645D">
      <w:pPr>
        <w:rPr>
          <w:rFonts w:ascii="Lato" w:hAnsi="Lato"/>
        </w:rPr>
      </w:pPr>
    </w:p>
    <w:p w14:paraId="6EFB73C5" w14:textId="77777777" w:rsidR="0012645D" w:rsidRPr="00DF567E" w:rsidRDefault="0012645D" w:rsidP="0012645D">
      <w:pPr>
        <w:rPr>
          <w:rFonts w:ascii="Lato" w:hAnsi="Lato"/>
        </w:rPr>
      </w:pPr>
    </w:p>
    <w:p w14:paraId="020C9CA6" w14:textId="30BB8852" w:rsidR="00A334CC" w:rsidRPr="00DF567E" w:rsidRDefault="000E1E4D" w:rsidP="00A334CC">
      <w:pPr>
        <w:rPr>
          <w:rFonts w:ascii="Lato" w:hAnsi="Lato" w:cstheme="minorHAnsi"/>
        </w:rPr>
      </w:pPr>
      <w:r w:rsidRPr="00DF567E">
        <w:rPr>
          <w:rFonts w:ascii="Lato" w:hAnsi="Lato"/>
        </w:rPr>
        <w:t xml:space="preserve">Note: </w:t>
      </w:r>
      <w:r w:rsidR="00B643EB" w:rsidRPr="00397026">
        <w:rPr>
          <w:rFonts w:asciiTheme="minorHAnsi" w:hAnsiTheme="minorHAnsi" w:cstheme="minorHAnsi"/>
        </w:rPr>
        <w:t>Thr</w:t>
      </w:r>
      <w:r w:rsidR="00B643EB">
        <w:rPr>
          <w:rFonts w:asciiTheme="minorHAnsi" w:hAnsiTheme="minorHAnsi" w:cstheme="minorHAnsi"/>
        </w:rPr>
        <w:t>oughout this document the term Aboriginal</w:t>
      </w:r>
      <w:r w:rsidR="00B643EB" w:rsidRPr="00397026">
        <w:rPr>
          <w:rFonts w:asciiTheme="minorHAnsi" w:hAnsiTheme="minorHAnsi" w:cstheme="minorHAnsi"/>
        </w:rPr>
        <w:t xml:space="preserve"> </w:t>
      </w:r>
      <w:r w:rsidR="00B643EB">
        <w:rPr>
          <w:rFonts w:asciiTheme="minorHAnsi" w:hAnsiTheme="minorHAnsi" w:cstheme="minorHAnsi"/>
        </w:rPr>
        <w:t xml:space="preserve">should be taken to include </w:t>
      </w:r>
      <w:r w:rsidR="00B643EB" w:rsidRPr="00397026">
        <w:rPr>
          <w:rFonts w:asciiTheme="minorHAnsi" w:hAnsiTheme="minorHAnsi" w:cstheme="minorHAnsi"/>
        </w:rPr>
        <w:t>Torres Strait Islander people</w:t>
      </w:r>
      <w:r w:rsidR="00A334CC" w:rsidRPr="00DF567E">
        <w:rPr>
          <w:rFonts w:ascii="Lato" w:hAnsi="Lato" w:cstheme="minorHAnsi"/>
        </w:rPr>
        <w:t>.</w:t>
      </w:r>
    </w:p>
    <w:p w14:paraId="3F953731" w14:textId="39B5772D" w:rsidR="0012645D" w:rsidRPr="00DF567E" w:rsidRDefault="0012645D" w:rsidP="0012645D">
      <w:pPr>
        <w:tabs>
          <w:tab w:val="left" w:pos="4083"/>
        </w:tabs>
        <w:rPr>
          <w:rFonts w:ascii="Lato" w:hAnsi="Lato"/>
        </w:rPr>
      </w:pPr>
    </w:p>
    <w:p w14:paraId="5A73188F" w14:textId="77777777" w:rsidR="0012645D" w:rsidRPr="00DF567E" w:rsidRDefault="0012645D" w:rsidP="0012645D">
      <w:pPr>
        <w:rPr>
          <w:rFonts w:ascii="Lato" w:hAnsi="Lato"/>
        </w:rPr>
      </w:pPr>
    </w:p>
    <w:p w14:paraId="0C8203EA" w14:textId="77777777" w:rsidR="00964B22" w:rsidRPr="00DF567E" w:rsidRDefault="00964B22" w:rsidP="0012645D">
      <w:pPr>
        <w:rPr>
          <w:rFonts w:ascii="Lato" w:hAnsi="Lato"/>
        </w:rPr>
        <w:sectPr w:rsidR="00964B22" w:rsidRPr="00DF567E" w:rsidSect="00A1197C">
          <w:headerReference w:type="default" r:id="rId8"/>
          <w:footerReference w:type="default" r:id="rId9"/>
          <w:footerReference w:type="first" r:id="rId10"/>
          <w:pgSz w:w="11906" w:h="16838" w:code="9"/>
          <w:pgMar w:top="1134" w:right="1134" w:bottom="1134" w:left="1134" w:header="709" w:footer="0" w:gutter="0"/>
          <w:cols w:space="708"/>
          <w:titlePg/>
          <w:docGrid w:linePitch="360"/>
        </w:sectPr>
      </w:pPr>
    </w:p>
    <w:sdt>
      <w:sdtPr>
        <w:rPr>
          <w:rFonts w:ascii="Lato" w:eastAsia="Calibri" w:hAnsi="Lato" w:cs="Times New Roman"/>
          <w:b w:val="0"/>
          <w:bCs w:val="0"/>
          <w:sz w:val="22"/>
          <w:szCs w:val="22"/>
        </w:rPr>
        <w:id w:val="-883182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33C6DBD" w14:textId="77777777" w:rsidR="00964B22" w:rsidRPr="00DF567E" w:rsidRDefault="00964B22" w:rsidP="00422874">
          <w:pPr>
            <w:pStyle w:val="TOCHeading"/>
            <w:rPr>
              <w:rFonts w:ascii="Lato" w:hAnsi="Lato"/>
              <w:lang w:eastAsia="ja-JP"/>
            </w:rPr>
          </w:pPr>
          <w:r w:rsidRPr="00DF567E">
            <w:rPr>
              <w:rFonts w:ascii="Lato" w:hAnsi="Lato"/>
            </w:rPr>
            <w:t>Contents</w:t>
          </w:r>
        </w:p>
        <w:p w14:paraId="6A4BB763" w14:textId="1BD51E75" w:rsidR="005343BD" w:rsidRDefault="00221220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r w:rsidRPr="00DF567E">
            <w:rPr>
              <w:rFonts w:ascii="Lato" w:eastAsiaTheme="minorEastAsia" w:hAnsi="Lato" w:cs="Arial"/>
              <w:b w:val="0"/>
              <w:lang w:eastAsia="en-AU"/>
            </w:rPr>
            <w:fldChar w:fldCharType="begin"/>
          </w:r>
          <w:r w:rsidRPr="00DF567E">
            <w:rPr>
              <w:rFonts w:ascii="Lato" w:eastAsiaTheme="minorEastAsia" w:hAnsi="Lato" w:cs="Arial"/>
              <w:b w:val="0"/>
              <w:lang w:eastAsia="en-AU"/>
            </w:rPr>
            <w:instrText xml:space="preserve"> TOC \o "1-4" \h \z \u </w:instrText>
          </w:r>
          <w:r w:rsidRPr="00DF567E">
            <w:rPr>
              <w:rFonts w:ascii="Lato" w:eastAsiaTheme="minorEastAsia" w:hAnsi="Lato" w:cs="Arial"/>
              <w:b w:val="0"/>
              <w:lang w:eastAsia="en-AU"/>
            </w:rPr>
            <w:fldChar w:fldCharType="separate"/>
          </w:r>
          <w:hyperlink w:anchor="_Toc23762114" w:history="1">
            <w:r w:rsidR="005343BD" w:rsidRPr="00E45D27">
              <w:rPr>
                <w:rStyle w:val="Hyperlink"/>
                <w:rFonts w:ascii="Lato" w:hAnsi="Lato"/>
                <w:noProof/>
              </w:rPr>
              <w:t>1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Applicant Details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_Toc23762114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3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75C73BE3" w14:textId="501D06BF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15" w:history="1">
            <w:r w:rsidR="005343BD" w:rsidRPr="00E45D27">
              <w:rPr>
                <w:rStyle w:val="Hyperlink"/>
                <w:rFonts w:ascii="Lato" w:hAnsi="Lato"/>
                <w:noProof/>
              </w:rPr>
              <w:t>2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Certificate IV Aboriginal &amp;/or Torres Strait Islander Primary Health Care (Practice) - HLT 40213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_Toc23762115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4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77516C05" w14:textId="6E099C9D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16" w:history="1">
            <w:r w:rsidR="005343BD" w:rsidRPr="00E45D27">
              <w:rPr>
                <w:rStyle w:val="Hyperlink"/>
                <w:rFonts w:ascii="Lato" w:hAnsi="Lato"/>
                <w:noProof/>
              </w:rPr>
              <w:t>3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Employment Status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_Toc23762116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4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09AA0610" w14:textId="4153C891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17" w:history="1">
            <w:r w:rsidR="005343BD" w:rsidRPr="00E45D27">
              <w:rPr>
                <w:rStyle w:val="Hyperlink"/>
                <w:rFonts w:ascii="Lato" w:hAnsi="Lato"/>
                <w:noProof/>
              </w:rPr>
              <w:t>4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About any other funding you are receiving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_Toc23762117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5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5AB74C3B" w14:textId="73863A3E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18" w:history="1">
            <w:r w:rsidR="005343BD" w:rsidRPr="00E45D27">
              <w:rPr>
                <w:rStyle w:val="Hyperlink"/>
                <w:rFonts w:ascii="Lato" w:hAnsi="Lato"/>
                <w:noProof/>
              </w:rPr>
              <w:t>5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Written Statement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_Toc23762118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5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44F46B05" w14:textId="50B8C841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19" w:history="1">
            <w:r w:rsidR="005343BD" w:rsidRPr="00E45D27">
              <w:rPr>
                <w:rStyle w:val="Hyperlink"/>
                <w:rFonts w:ascii="Lato" w:hAnsi="Lato"/>
                <w:noProof/>
              </w:rPr>
              <w:t>6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Referees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_Toc23762119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6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6FBA74C2" w14:textId="5088A1AD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20" w:history="1">
            <w:r w:rsidR="005343BD" w:rsidRPr="00E45D27">
              <w:rPr>
                <w:rStyle w:val="Hyperlink"/>
                <w:rFonts w:ascii="Lato" w:hAnsi="Lato"/>
                <w:noProof/>
              </w:rPr>
              <w:t>7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Declaration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_Toc23762120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6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5F1E1D6D" w14:textId="72D5C7D5" w:rsidR="005343BD" w:rsidRDefault="000226FD">
          <w:pPr>
            <w:pStyle w:val="TOC1"/>
            <w:rPr>
              <w:rFonts w:asciiTheme="minorHAnsi" w:eastAsiaTheme="minorEastAsia" w:hAnsiTheme="minorHAnsi" w:cstheme="minorBidi"/>
              <w:b w:val="0"/>
              <w:noProof/>
              <w:lang w:eastAsia="en-AU"/>
            </w:rPr>
          </w:pPr>
          <w:hyperlink w:anchor="_Toc23762121" w:history="1">
            <w:r w:rsidR="005343BD" w:rsidRPr="00E45D27">
              <w:rPr>
                <w:rStyle w:val="Hyperlink"/>
                <w:rFonts w:ascii="Lato" w:eastAsiaTheme="minorHAnsi" w:hAnsi="Lato"/>
                <w:noProof/>
              </w:rPr>
              <w:t>8</w:t>
            </w:r>
            <w:r w:rsidR="005343BD">
              <w:rPr>
                <w:rFonts w:asciiTheme="minorHAnsi" w:eastAsiaTheme="minorEastAsia" w:hAnsiTheme="minorHAnsi" w:cstheme="minorBidi"/>
                <w:b w:val="0"/>
                <w:noProof/>
                <w:lang w:eastAsia="en-AU"/>
              </w:rPr>
              <w:tab/>
            </w:r>
            <w:r w:rsidR="005343BD" w:rsidRPr="00E45D27">
              <w:rPr>
                <w:rStyle w:val="Hyperlink"/>
                <w:rFonts w:ascii="Lato" w:hAnsi="Lato"/>
                <w:noProof/>
              </w:rPr>
              <w:t>Checklist for Applicants</w:t>
            </w:r>
            <w:r w:rsidR="005343BD">
              <w:rPr>
                <w:noProof/>
                <w:webHidden/>
              </w:rPr>
              <w:tab/>
            </w:r>
            <w:r w:rsidR="005343BD">
              <w:rPr>
                <w:noProof/>
                <w:webHidden/>
              </w:rPr>
              <w:fldChar w:fldCharType="begin"/>
            </w:r>
            <w:r w:rsidR="005343BD">
              <w:rPr>
                <w:noProof/>
                <w:webHidden/>
              </w:rPr>
              <w:instrText xml:space="preserve"> PAGEREF _Toc23762121 \h </w:instrText>
            </w:r>
            <w:r w:rsidR="005343BD">
              <w:rPr>
                <w:noProof/>
                <w:webHidden/>
              </w:rPr>
            </w:r>
            <w:r w:rsidR="005343BD">
              <w:rPr>
                <w:noProof/>
                <w:webHidden/>
              </w:rPr>
              <w:fldChar w:fldCharType="separate"/>
            </w:r>
            <w:r w:rsidR="006F197E">
              <w:rPr>
                <w:noProof/>
                <w:webHidden/>
              </w:rPr>
              <w:t>8</w:t>
            </w:r>
            <w:r w:rsidR="005343BD">
              <w:rPr>
                <w:noProof/>
                <w:webHidden/>
              </w:rPr>
              <w:fldChar w:fldCharType="end"/>
            </w:r>
          </w:hyperlink>
        </w:p>
        <w:p w14:paraId="3AC530F8" w14:textId="02AE0D95" w:rsidR="00964B22" w:rsidRPr="00DF567E" w:rsidRDefault="00221220" w:rsidP="00964B22">
          <w:pPr>
            <w:rPr>
              <w:rFonts w:ascii="Lato" w:eastAsiaTheme="minorEastAsia" w:hAnsi="Lato" w:cs="Arial"/>
              <w:b/>
              <w:lang w:eastAsia="en-AU"/>
            </w:rPr>
            <w:sectPr w:rsidR="00964B22" w:rsidRPr="00DF567E" w:rsidSect="00A1197C">
              <w:headerReference w:type="first" r:id="rId11"/>
              <w:pgSz w:w="11906" w:h="16838" w:code="9"/>
              <w:pgMar w:top="1134" w:right="1134" w:bottom="1134" w:left="1134" w:header="709" w:footer="0" w:gutter="0"/>
              <w:cols w:space="708"/>
              <w:docGrid w:linePitch="360"/>
            </w:sectPr>
          </w:pPr>
          <w:r w:rsidRPr="00DF567E">
            <w:rPr>
              <w:rFonts w:ascii="Lato" w:eastAsiaTheme="minorEastAsia" w:hAnsi="Lato" w:cs="Arial"/>
              <w:b/>
              <w:lang w:eastAsia="en-AU"/>
            </w:rPr>
            <w:fldChar w:fldCharType="end"/>
          </w:r>
        </w:p>
      </w:sdtContent>
    </w:sdt>
    <w:p w14:paraId="70897B15" w14:textId="64E864D8" w:rsidR="00F735DC" w:rsidRPr="00C45387" w:rsidRDefault="00ED0B64" w:rsidP="00F735DC">
      <w:pPr>
        <w:pStyle w:val="Heading1"/>
        <w:rPr>
          <w:rFonts w:ascii="Lato" w:hAnsi="Lato"/>
          <w:color w:val="808080" w:themeColor="background1" w:themeShade="80"/>
        </w:rPr>
      </w:pPr>
      <w:bookmarkStart w:id="0" w:name="_Toc23762114"/>
      <w:r>
        <w:rPr>
          <w:rFonts w:ascii="Lato" w:hAnsi="Lato"/>
          <w:color w:val="808080" w:themeColor="background1" w:themeShade="80"/>
        </w:rPr>
        <w:lastRenderedPageBreak/>
        <w:t xml:space="preserve">Applicant </w:t>
      </w:r>
      <w:r w:rsidR="00F735DC" w:rsidRPr="00C45387">
        <w:rPr>
          <w:rFonts w:ascii="Lato" w:hAnsi="Lato"/>
          <w:color w:val="808080" w:themeColor="background1" w:themeShade="80"/>
        </w:rPr>
        <w:t>Details</w:t>
      </w:r>
      <w:bookmarkEnd w:id="0"/>
    </w:p>
    <w:p w14:paraId="6543C565" w14:textId="77777777" w:rsidR="00F735DC" w:rsidRPr="00DF567E" w:rsidRDefault="00F735DC" w:rsidP="00F735DC">
      <w:pPr>
        <w:tabs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73F89BC4" w14:textId="1B296DC3" w:rsidR="00F735DC" w:rsidRPr="00DF567E" w:rsidRDefault="009957A3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>Family name</w:t>
      </w:r>
      <w:r w:rsidR="00F735DC" w:rsidRPr="00DF567E">
        <w:rPr>
          <w:rFonts w:ascii="Lato" w:eastAsiaTheme="minorHAnsi" w:hAnsi="Lato" w:cstheme="minorBidi"/>
          <w:b/>
        </w:rPr>
        <w:t>:</w:t>
      </w:r>
      <w:r w:rsidR="00F735DC" w:rsidRPr="00DF567E">
        <w:rPr>
          <w:rFonts w:ascii="Lato" w:eastAsiaTheme="minorHAnsi" w:hAnsi="Lato" w:cstheme="minorBidi"/>
          <w:b/>
        </w:rPr>
        <w:tab/>
        <w:t>_____________________________________</w:t>
      </w:r>
    </w:p>
    <w:p w14:paraId="237C9382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D33ABE1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Given names:</w:t>
      </w:r>
      <w:r w:rsidRPr="00DF567E">
        <w:rPr>
          <w:rFonts w:ascii="Lato" w:eastAsiaTheme="minorHAnsi" w:hAnsi="Lato" w:cstheme="minorBidi"/>
          <w:b/>
        </w:rPr>
        <w:tab/>
        <w:t>_____________________________________</w:t>
      </w:r>
    </w:p>
    <w:p w14:paraId="4255C5C8" w14:textId="1E3D96C4" w:rsidR="00F735DC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6F916AFC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Date of Birth:</w:t>
      </w:r>
      <w:r w:rsidRPr="00DF567E">
        <w:rPr>
          <w:rFonts w:ascii="Lato" w:eastAsiaTheme="minorHAnsi" w:hAnsi="Lato" w:cstheme="minorBidi"/>
          <w:b/>
        </w:rPr>
        <w:tab/>
        <w:t>____/____/____</w:t>
      </w:r>
    </w:p>
    <w:p w14:paraId="38C243E0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0FB2CBCF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Residential Address:</w:t>
      </w:r>
      <w:r w:rsidRPr="00DF567E">
        <w:rPr>
          <w:rFonts w:ascii="Lato" w:eastAsiaTheme="minorHAnsi" w:hAnsi="Lato" w:cstheme="minorBidi"/>
        </w:rPr>
        <w:tab/>
      </w:r>
      <w:r w:rsidRPr="00DF567E">
        <w:rPr>
          <w:rFonts w:ascii="Lato" w:eastAsiaTheme="minorHAnsi" w:hAnsi="Lato" w:cstheme="minorBidi"/>
          <w:b/>
        </w:rPr>
        <w:t>____________________________________________________________</w:t>
      </w:r>
    </w:p>
    <w:p w14:paraId="59417919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FCF9710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Postal Address:</w:t>
      </w:r>
      <w:r w:rsidRPr="00DF567E">
        <w:rPr>
          <w:rFonts w:ascii="Lato" w:eastAsiaTheme="minorHAnsi" w:hAnsi="Lato" w:cstheme="minorBidi"/>
          <w:b/>
        </w:rPr>
        <w:tab/>
        <w:t>____________________________________________________________</w:t>
      </w:r>
    </w:p>
    <w:p w14:paraId="19E318A2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834ADD5" w14:textId="06E80753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Telephone:</w:t>
      </w:r>
      <w:r w:rsidRPr="00DF567E">
        <w:rPr>
          <w:rFonts w:ascii="Lato" w:eastAsiaTheme="minorHAnsi" w:hAnsi="Lato" w:cstheme="minorBidi"/>
          <w:b/>
        </w:rPr>
        <w:tab/>
      </w:r>
      <w:r w:rsidR="002A31B5">
        <w:rPr>
          <w:rFonts w:ascii="Lato" w:eastAsiaTheme="minorHAnsi" w:hAnsi="Lato" w:cstheme="minorBidi"/>
          <w:b/>
        </w:rPr>
        <w:t xml:space="preserve">Personal mobile: </w:t>
      </w:r>
      <w:r w:rsidRPr="00DF567E">
        <w:rPr>
          <w:rFonts w:ascii="Lato" w:eastAsiaTheme="minorHAnsi" w:hAnsi="Lato" w:cstheme="minorBidi"/>
          <w:b/>
        </w:rPr>
        <w:t>_______________________</w:t>
      </w:r>
      <w:r w:rsidR="002A31B5">
        <w:rPr>
          <w:rFonts w:ascii="Lato" w:eastAsiaTheme="minorHAnsi" w:hAnsi="Lato" w:cstheme="minorBidi"/>
          <w:b/>
        </w:rPr>
        <w:t xml:space="preserve">Work: </w:t>
      </w:r>
      <w:r w:rsidRPr="00DF567E">
        <w:rPr>
          <w:rFonts w:ascii="Lato" w:eastAsiaTheme="minorHAnsi" w:hAnsi="Lato" w:cstheme="minorBidi"/>
          <w:b/>
        </w:rPr>
        <w:t xml:space="preserve"> _________________________</w:t>
      </w:r>
    </w:p>
    <w:p w14:paraId="57FD99F2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707C363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E-mail:</w:t>
      </w:r>
      <w:r w:rsidRPr="00DF567E">
        <w:rPr>
          <w:rFonts w:ascii="Lato" w:eastAsiaTheme="minorHAnsi" w:hAnsi="Lato" w:cstheme="minorBidi"/>
          <w:b/>
        </w:rPr>
        <w:tab/>
        <w:t>____________________________________________________________</w:t>
      </w:r>
    </w:p>
    <w:p w14:paraId="3FDF8B13" w14:textId="7B99110E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496"/>
        <w:gridCol w:w="1374"/>
        <w:gridCol w:w="542"/>
        <w:gridCol w:w="1418"/>
        <w:gridCol w:w="567"/>
        <w:gridCol w:w="2970"/>
      </w:tblGrid>
      <w:tr w:rsidR="00C63FC2" w14:paraId="0C81F489" w14:textId="77777777" w:rsidTr="00C63FC2">
        <w:tc>
          <w:tcPr>
            <w:tcW w:w="2261" w:type="dxa"/>
          </w:tcPr>
          <w:p w14:paraId="05D8D4E2" w14:textId="7EDB9120" w:rsidR="00C63FC2" w:rsidRDefault="00C63FC2" w:rsidP="00C63FC2">
            <w:pPr>
              <w:tabs>
                <w:tab w:val="left" w:pos="2268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  <w:b/>
              </w:rPr>
            </w:pPr>
            <w:r w:rsidRPr="00DF567E">
              <w:rPr>
                <w:rFonts w:ascii="Lato" w:eastAsiaTheme="minorHAnsi" w:hAnsi="Lato" w:cstheme="minorBidi"/>
                <w:b/>
              </w:rPr>
              <w:t>Gender: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601331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6" w:type="dxa"/>
                <w:vAlign w:val="center"/>
              </w:tcPr>
              <w:p w14:paraId="6A6B9DAB" w14:textId="3CFAD0BF" w:rsidR="00C63FC2" w:rsidRDefault="00C63FC2" w:rsidP="00C63FC2">
                <w:pPr>
                  <w:tabs>
                    <w:tab w:val="left" w:pos="2268"/>
                    <w:tab w:val="left" w:pos="8328"/>
                  </w:tabs>
                  <w:spacing w:after="0" w:line="276" w:lineRule="auto"/>
                  <w:rPr>
                    <w:rFonts w:ascii="Lato" w:eastAsiaTheme="minorHAnsi" w:hAnsi="Lato" w:cstheme="minorBidi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374" w:type="dxa"/>
            <w:vAlign w:val="center"/>
          </w:tcPr>
          <w:p w14:paraId="3D8C9279" w14:textId="4BA378AC" w:rsidR="00C63FC2" w:rsidRDefault="00C63FC2" w:rsidP="00C63FC2">
            <w:pPr>
              <w:tabs>
                <w:tab w:val="left" w:pos="2268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  <w:b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Male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692195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42" w:type="dxa"/>
                <w:vAlign w:val="center"/>
              </w:tcPr>
              <w:p w14:paraId="54DBEE45" w14:textId="595931C4" w:rsidR="00C63FC2" w:rsidRDefault="00C63FC2" w:rsidP="00C63FC2">
                <w:pPr>
                  <w:tabs>
                    <w:tab w:val="left" w:pos="2268"/>
                    <w:tab w:val="left" w:pos="8328"/>
                  </w:tabs>
                  <w:spacing w:after="0" w:line="276" w:lineRule="auto"/>
                  <w:rPr>
                    <w:rFonts w:ascii="Lato" w:eastAsiaTheme="minorHAnsi" w:hAnsi="Lato" w:cstheme="minorBidi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418" w:type="dxa"/>
            <w:vAlign w:val="center"/>
          </w:tcPr>
          <w:p w14:paraId="14509D64" w14:textId="4DD7151A" w:rsidR="00C63FC2" w:rsidRDefault="00C63FC2" w:rsidP="00C63FC2">
            <w:pPr>
              <w:tabs>
                <w:tab w:val="left" w:pos="2268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  <w:b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Female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1261876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73B2D460" w14:textId="4F516BAC" w:rsidR="00C63FC2" w:rsidRDefault="00C63FC2" w:rsidP="00C63FC2">
                <w:pPr>
                  <w:tabs>
                    <w:tab w:val="left" w:pos="2268"/>
                    <w:tab w:val="left" w:pos="8328"/>
                  </w:tabs>
                  <w:spacing w:after="0" w:line="276" w:lineRule="auto"/>
                  <w:rPr>
                    <w:rFonts w:ascii="Lato" w:eastAsiaTheme="minorHAnsi" w:hAnsi="Lato" w:cstheme="minorBidi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970" w:type="dxa"/>
            <w:vAlign w:val="center"/>
          </w:tcPr>
          <w:p w14:paraId="2E8A58EB" w14:textId="019C8E8A" w:rsidR="00C63FC2" w:rsidRDefault="00C63FC2" w:rsidP="00C63FC2">
            <w:pPr>
              <w:tabs>
                <w:tab w:val="left" w:pos="2268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  <w:b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Other</w:t>
            </w:r>
          </w:p>
        </w:tc>
      </w:tr>
    </w:tbl>
    <w:p w14:paraId="3B5F5D00" w14:textId="50D36B62" w:rsidR="00C63FC2" w:rsidRPr="00DF567E" w:rsidRDefault="00C63FC2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>
        <w:rPr>
          <w:rFonts w:ascii="Lato" w:eastAsiaTheme="minorHAnsi" w:hAnsi="Lato" w:cstheme="minorBidi"/>
          <w:b/>
        </w:rPr>
        <w:tab/>
      </w:r>
    </w:p>
    <w:p w14:paraId="36A3A955" w14:textId="2DC5BD33" w:rsidR="00F735DC" w:rsidRDefault="00F735DC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15F825CC" w14:textId="77777777" w:rsidR="00C63FC2" w:rsidRPr="00DF567E" w:rsidRDefault="00C63FC2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66EC316F" w14:textId="77777777" w:rsidR="00EE5401" w:rsidRPr="00DF567E" w:rsidRDefault="00F735DC" w:rsidP="000B19E5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Are you </w:t>
      </w:r>
      <w:r w:rsidR="003E2C54" w:rsidRPr="00DF567E">
        <w:rPr>
          <w:rFonts w:ascii="Lato" w:eastAsiaTheme="minorHAnsi" w:hAnsi="Lato" w:cstheme="minorBidi"/>
          <w:b/>
        </w:rPr>
        <w:t>a Northern Terri</w:t>
      </w:r>
      <w:r w:rsidR="00E41B4B" w:rsidRPr="00DF567E">
        <w:rPr>
          <w:rFonts w:ascii="Lato" w:eastAsiaTheme="minorHAnsi" w:hAnsi="Lato" w:cstheme="minorBidi"/>
          <w:b/>
        </w:rPr>
        <w:t>to</w:t>
      </w:r>
      <w:r w:rsidR="003E2C54" w:rsidRPr="00DF567E">
        <w:rPr>
          <w:rFonts w:ascii="Lato" w:eastAsiaTheme="minorHAnsi" w:hAnsi="Lato" w:cstheme="minorBidi"/>
          <w:b/>
        </w:rPr>
        <w:t>ry resident?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984"/>
        <w:gridCol w:w="984"/>
        <w:gridCol w:w="984"/>
      </w:tblGrid>
      <w:tr w:rsidR="00863B9D" w:rsidRPr="00DF567E" w14:paraId="437766A5" w14:textId="74663CA2" w:rsidTr="00891BE6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2078629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3" w:type="dxa"/>
                <w:vAlign w:val="center"/>
              </w:tcPr>
              <w:p w14:paraId="74CA7A35" w14:textId="60A761C0" w:rsidR="00863B9D" w:rsidRPr="00DF567E" w:rsidRDefault="00863B9D" w:rsidP="000B19E5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16BF499A" w14:textId="471998DE" w:rsidR="00863B9D" w:rsidRPr="00DF567E" w:rsidRDefault="00863B9D" w:rsidP="000B19E5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Yes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432868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4" w:type="dxa"/>
                <w:vAlign w:val="center"/>
              </w:tcPr>
              <w:p w14:paraId="306247C1" w14:textId="77FAF0CA" w:rsidR="00863B9D" w:rsidRPr="00DF567E" w:rsidRDefault="00863B9D" w:rsidP="000B19E5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1131148E" w14:textId="439EE8EE" w:rsidR="00863B9D" w:rsidRPr="00DF567E" w:rsidRDefault="00863B9D" w:rsidP="000B19E5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</w:t>
            </w:r>
          </w:p>
        </w:tc>
      </w:tr>
    </w:tbl>
    <w:p w14:paraId="3FA3F2A7" w14:textId="34CE9701" w:rsidR="00F735DC" w:rsidRDefault="00F735DC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</w:rPr>
      </w:pPr>
    </w:p>
    <w:p w14:paraId="7483CBEA" w14:textId="77777777" w:rsidR="00C63FC2" w:rsidRPr="00DF567E" w:rsidRDefault="00C63FC2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</w:rPr>
      </w:pPr>
    </w:p>
    <w:p w14:paraId="256BFB93" w14:textId="3AF875B0" w:rsidR="00F735DC" w:rsidRPr="00DF567E" w:rsidRDefault="00F735DC" w:rsidP="0034511B">
      <w:pPr>
        <w:tabs>
          <w:tab w:val="left" w:pos="2268"/>
          <w:tab w:val="left" w:pos="7371"/>
        </w:tabs>
        <w:spacing w:before="240"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  <w:b/>
        </w:rPr>
        <w:t>Are you of Aboriginal and/or Torres Strait Islander descent?</w:t>
      </w:r>
      <w:r w:rsidRPr="00DF567E">
        <w:rPr>
          <w:rFonts w:ascii="Lato" w:eastAsiaTheme="minorHAnsi" w:hAnsi="Lato" w:cstheme="minorBidi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8631"/>
      </w:tblGrid>
      <w:tr w:rsidR="004A22CB" w:rsidRPr="00DF567E" w14:paraId="6613F8EB" w14:textId="77777777" w:rsidTr="0034511B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2128658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7" w:type="dxa"/>
              </w:tcPr>
              <w:p w14:paraId="2977DE97" w14:textId="77777777" w:rsidR="004A22CB" w:rsidRPr="00DF567E" w:rsidRDefault="004A22CB" w:rsidP="0034511B">
                <w:pPr>
                  <w:tabs>
                    <w:tab w:val="left" w:pos="4720"/>
                    <w:tab w:val="left" w:pos="10880"/>
                  </w:tabs>
                  <w:spacing w:before="240"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 w:rsidRPr="00DF567E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tc>
          <w:tcPr>
            <w:tcW w:w="8631" w:type="dxa"/>
          </w:tcPr>
          <w:p w14:paraId="76A2FEC0" w14:textId="0F8885D7" w:rsidR="004A22CB" w:rsidRPr="00DF567E" w:rsidRDefault="004A22CB" w:rsidP="0034511B">
            <w:pPr>
              <w:spacing w:before="240"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 xml:space="preserve">Yes – I am Aboriginal and/or Torres Strait Islander </w:t>
            </w:r>
            <w:r w:rsidR="0071348A" w:rsidRPr="00DF567E">
              <w:rPr>
                <w:rFonts w:ascii="Lato" w:eastAsia="Arial" w:hAnsi="Lato" w:cs="Arial"/>
                <w:color w:val="231F20"/>
                <w:spacing w:val="-4"/>
              </w:rPr>
              <w:t>descent</w:t>
            </w:r>
            <w:r w:rsidR="00B857FD">
              <w:rPr>
                <w:rFonts w:ascii="Lato" w:eastAsia="Arial" w:hAnsi="Lato" w:cs="Arial"/>
                <w:color w:val="231F20"/>
                <w:spacing w:val="-4"/>
              </w:rPr>
              <w:t>.</w:t>
            </w:r>
          </w:p>
        </w:tc>
      </w:tr>
      <w:tr w:rsidR="004A22CB" w:rsidRPr="00DF567E" w14:paraId="4FB7DD61" w14:textId="77777777" w:rsidTr="0034511B">
        <w:sdt>
          <w:sdtPr>
            <w:rPr>
              <w:rFonts w:ascii="Lato" w:eastAsia="Arial" w:hAnsi="Lato" w:cs="Arial"/>
              <w:sz w:val="28"/>
            </w:rPr>
            <w:id w:val="2143617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7" w:type="dxa"/>
              </w:tcPr>
              <w:p w14:paraId="2741423D" w14:textId="77777777" w:rsidR="004A22CB" w:rsidRPr="00DF567E" w:rsidRDefault="004A22CB" w:rsidP="00385F46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 w:rsidRPr="00DF567E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tc>
          <w:tcPr>
            <w:tcW w:w="8631" w:type="dxa"/>
          </w:tcPr>
          <w:p w14:paraId="0D96E319" w14:textId="08968186" w:rsidR="004A22CB" w:rsidRPr="00DF567E" w:rsidRDefault="004A22CB" w:rsidP="00385F46">
            <w:pPr>
              <w:spacing w:after="0"/>
              <w:ind w:right="-20"/>
              <w:rPr>
                <w:rFonts w:ascii="Lato" w:eastAsia="Arial Black" w:hAnsi="Lato" w:cs="Arial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No</w:t>
            </w:r>
            <w:r w:rsidR="00B5742F" w:rsidRPr="00DF567E">
              <w:rPr>
                <w:rFonts w:ascii="Lato" w:eastAsia="Arial" w:hAnsi="Lato" w:cs="Arial"/>
                <w:color w:val="231F20"/>
                <w:spacing w:val="-4"/>
              </w:rPr>
              <w:t xml:space="preserve"> – I am not of Aboriginal and/or Torres Strait Islander descent.</w:t>
            </w:r>
          </w:p>
          <w:p w14:paraId="22881BA6" w14:textId="77777777" w:rsidR="00B857FD" w:rsidRDefault="00B857FD" w:rsidP="00385F46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</w:p>
          <w:p w14:paraId="7092EDC0" w14:textId="3C255407" w:rsidR="004A22CB" w:rsidRPr="00B857FD" w:rsidRDefault="00B857FD" w:rsidP="00385F46">
            <w:pPr>
              <w:spacing w:after="0"/>
              <w:ind w:right="-20"/>
              <w:rPr>
                <w:rFonts w:ascii="Lato" w:eastAsia="Arial" w:hAnsi="Lato" w:cs="Arial"/>
                <w:i/>
                <w:color w:val="231F20"/>
                <w:spacing w:val="-4"/>
              </w:rPr>
            </w:pPr>
            <w:r w:rsidRPr="00B857FD">
              <w:rPr>
                <w:rFonts w:ascii="Lato" w:eastAsia="Arial" w:hAnsi="Lato" w:cs="Arial"/>
                <w:i/>
                <w:color w:val="231F20"/>
                <w:spacing w:val="-4"/>
              </w:rPr>
              <w:t>If you ticked ‘No’, you are not eligible for this scholarship.</w:t>
            </w:r>
          </w:p>
        </w:tc>
      </w:tr>
    </w:tbl>
    <w:p w14:paraId="40AECD1A" w14:textId="77777777" w:rsidR="004A22CB" w:rsidRPr="00DF567E" w:rsidRDefault="004A22CB" w:rsidP="00113AAC">
      <w:pPr>
        <w:tabs>
          <w:tab w:val="left" w:pos="2268"/>
          <w:tab w:val="left" w:pos="7371"/>
        </w:tabs>
        <w:spacing w:before="240" w:after="0" w:line="276" w:lineRule="auto"/>
        <w:rPr>
          <w:rFonts w:ascii="Lato" w:eastAsiaTheme="minorHAnsi" w:hAnsi="Lato" w:cstheme="minorBidi"/>
        </w:rPr>
      </w:pPr>
    </w:p>
    <w:p w14:paraId="5E78152F" w14:textId="77652B2D" w:rsidR="00012B25" w:rsidRDefault="00012B25" w:rsidP="00012B25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F365C6C" w14:textId="22B74686" w:rsidR="00481A82" w:rsidRDefault="00481A82" w:rsidP="00012B25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>Where you are from</w:t>
      </w:r>
      <w:r w:rsidR="00C63FC2">
        <w:rPr>
          <w:rFonts w:ascii="Lato" w:eastAsiaTheme="minorHAnsi" w:hAnsi="Lato" w:cstheme="minorBidi"/>
          <w:b/>
        </w:rPr>
        <w:t>?</w:t>
      </w:r>
      <w:r>
        <w:rPr>
          <w:rFonts w:ascii="Lato" w:eastAsiaTheme="minorHAnsi" w:hAnsi="Lato" w:cstheme="minorBidi"/>
          <w:b/>
        </w:rPr>
        <w:t xml:space="preserve"> (cultural identity)</w:t>
      </w:r>
    </w:p>
    <w:p w14:paraId="302DD1F4" w14:textId="77777777" w:rsidR="00481A82" w:rsidRPr="00DF567E" w:rsidRDefault="00481A82" w:rsidP="00012B25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BF07B4E" w14:textId="366B1C89" w:rsidR="00481A82" w:rsidRPr="000232B5" w:rsidRDefault="00481A82" w:rsidP="00481A82">
      <w:pPr>
        <w:pStyle w:val="PwCNormal"/>
        <w:tabs>
          <w:tab w:val="left" w:pos="1134"/>
        </w:tabs>
        <w:rPr>
          <w:rFonts w:ascii="Lato" w:eastAsiaTheme="minorHAnsi" w:hAnsi="Lato" w:cstheme="minorBidi"/>
          <w:b/>
          <w:sz w:val="22"/>
          <w:szCs w:val="22"/>
        </w:rPr>
      </w:pPr>
      <w:r w:rsidRPr="000232B5">
        <w:rPr>
          <w:rFonts w:ascii="Lato" w:eastAsiaTheme="minorHAnsi" w:hAnsi="Lato" w:cstheme="minorBidi"/>
          <w:b/>
          <w:sz w:val="22"/>
          <w:szCs w:val="22"/>
        </w:rPr>
        <w:t>Your mob/clan/Nation:</w:t>
      </w:r>
      <w:r w:rsidRPr="000232B5">
        <w:rPr>
          <w:rFonts w:ascii="Lato" w:eastAsiaTheme="minorHAnsi" w:hAnsi="Lato" w:cstheme="minorBidi"/>
          <w:b/>
          <w:sz w:val="22"/>
          <w:szCs w:val="22"/>
        </w:rPr>
        <w:tab/>
      </w:r>
      <w:r w:rsidR="00C63FC2" w:rsidRPr="00DF567E">
        <w:rPr>
          <w:rFonts w:ascii="Lato" w:eastAsiaTheme="minorHAnsi" w:hAnsi="Lato" w:cstheme="minorBidi"/>
          <w:b/>
        </w:rPr>
        <w:t>____________________________________________________________</w:t>
      </w:r>
    </w:p>
    <w:p w14:paraId="53B7550C" w14:textId="49BC8315" w:rsidR="00481A82" w:rsidRPr="000232B5" w:rsidRDefault="00481A82" w:rsidP="00481A82">
      <w:pPr>
        <w:pStyle w:val="PwCNormal"/>
        <w:tabs>
          <w:tab w:val="left" w:pos="1134"/>
        </w:tabs>
        <w:rPr>
          <w:rFonts w:ascii="Lato" w:eastAsiaTheme="minorHAnsi" w:hAnsi="Lato" w:cstheme="minorBidi"/>
          <w:b/>
          <w:sz w:val="22"/>
          <w:szCs w:val="22"/>
        </w:rPr>
      </w:pPr>
      <w:r w:rsidRPr="000232B5">
        <w:rPr>
          <w:rFonts w:ascii="Lato" w:eastAsiaTheme="minorHAnsi" w:hAnsi="Lato" w:cstheme="minorBidi"/>
          <w:b/>
          <w:sz w:val="22"/>
          <w:szCs w:val="22"/>
        </w:rPr>
        <w:t>Your Language group:</w:t>
      </w:r>
      <w:r w:rsidRPr="000232B5">
        <w:rPr>
          <w:rFonts w:ascii="Lato" w:eastAsiaTheme="minorHAnsi" w:hAnsi="Lato" w:cstheme="minorBidi"/>
          <w:b/>
          <w:sz w:val="22"/>
          <w:szCs w:val="22"/>
        </w:rPr>
        <w:tab/>
      </w:r>
      <w:r w:rsidRPr="000232B5">
        <w:rPr>
          <w:rFonts w:ascii="Lato" w:eastAsiaTheme="minorHAnsi" w:hAnsi="Lato" w:cstheme="minorBidi"/>
          <w:b/>
          <w:sz w:val="22"/>
          <w:szCs w:val="22"/>
        </w:rPr>
        <w:tab/>
      </w:r>
      <w:r w:rsidR="00C63FC2" w:rsidRPr="00DF567E">
        <w:rPr>
          <w:rFonts w:ascii="Lato" w:eastAsiaTheme="minorHAnsi" w:hAnsi="Lato" w:cstheme="minorBidi"/>
          <w:b/>
        </w:rPr>
        <w:t>____________________________________________________________</w:t>
      </w:r>
    </w:p>
    <w:p w14:paraId="1DCE6968" w14:textId="27968031" w:rsidR="00481A82" w:rsidRPr="000232B5" w:rsidRDefault="00481A82" w:rsidP="00481A82">
      <w:pPr>
        <w:pStyle w:val="PwCNormal"/>
        <w:tabs>
          <w:tab w:val="left" w:pos="1134"/>
        </w:tabs>
        <w:rPr>
          <w:rFonts w:ascii="Lato" w:eastAsiaTheme="minorHAnsi" w:hAnsi="Lato" w:cstheme="minorBidi"/>
          <w:b/>
          <w:sz w:val="22"/>
          <w:szCs w:val="22"/>
        </w:rPr>
      </w:pPr>
      <w:r w:rsidRPr="000232B5">
        <w:rPr>
          <w:rFonts w:ascii="Lato" w:eastAsiaTheme="minorHAnsi" w:hAnsi="Lato" w:cstheme="minorBidi"/>
          <w:b/>
          <w:sz w:val="22"/>
          <w:szCs w:val="22"/>
        </w:rPr>
        <w:t xml:space="preserve">Your Land and/or Water: </w:t>
      </w:r>
      <w:r w:rsidRPr="000232B5">
        <w:rPr>
          <w:rFonts w:ascii="Lato" w:eastAsiaTheme="minorHAnsi" w:hAnsi="Lato" w:cstheme="minorBidi"/>
          <w:b/>
          <w:sz w:val="22"/>
          <w:szCs w:val="22"/>
        </w:rPr>
        <w:tab/>
      </w:r>
      <w:r w:rsidR="00C63FC2" w:rsidRPr="00DF567E">
        <w:rPr>
          <w:rFonts w:ascii="Lato" w:eastAsiaTheme="minorHAnsi" w:hAnsi="Lato" w:cstheme="minorBidi"/>
          <w:b/>
        </w:rPr>
        <w:t>____________________________________________________________</w:t>
      </w:r>
    </w:p>
    <w:p w14:paraId="442A8C77" w14:textId="3D0145FE" w:rsidR="006B12A3" w:rsidRDefault="006B12A3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4E7041A" w14:textId="3B85257E" w:rsidR="00C63FC2" w:rsidRDefault="00C63FC2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DFC3141" w14:textId="77777777" w:rsidR="00C63FC2" w:rsidRDefault="00C63FC2" w:rsidP="00F735D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07E8A8E" w14:textId="1059CB3A" w:rsidR="00F735DC" w:rsidRPr="00DF567E" w:rsidRDefault="00F735DC" w:rsidP="00E438D9">
      <w:pPr>
        <w:pStyle w:val="Heading1"/>
        <w:rPr>
          <w:rFonts w:ascii="Lato" w:hAnsi="Lato"/>
          <w:color w:val="808080" w:themeColor="background1" w:themeShade="80"/>
        </w:rPr>
      </w:pPr>
      <w:bookmarkStart w:id="1" w:name="_Toc23762115"/>
      <w:r w:rsidRPr="00DF567E">
        <w:rPr>
          <w:rFonts w:ascii="Lato" w:hAnsi="Lato"/>
          <w:color w:val="808080" w:themeColor="background1" w:themeShade="80"/>
        </w:rPr>
        <w:lastRenderedPageBreak/>
        <w:t>Certificate IV Aboriginal &amp;/or Torres Strait Islander Primary Health Care (Practice)</w:t>
      </w:r>
      <w:r w:rsidR="0041358A">
        <w:rPr>
          <w:rFonts w:ascii="Lato" w:hAnsi="Lato"/>
          <w:color w:val="808080" w:themeColor="background1" w:themeShade="80"/>
        </w:rPr>
        <w:t xml:space="preserve"> -</w:t>
      </w:r>
      <w:r w:rsidR="0041358A" w:rsidRPr="0041358A">
        <w:rPr>
          <w:rFonts w:ascii="Lato" w:hAnsi="Lato"/>
          <w:color w:val="808080" w:themeColor="background1" w:themeShade="80"/>
        </w:rPr>
        <w:t xml:space="preserve"> </w:t>
      </w:r>
      <w:r w:rsidR="0041358A" w:rsidRPr="00DF567E">
        <w:rPr>
          <w:rFonts w:ascii="Lato" w:hAnsi="Lato"/>
          <w:color w:val="808080" w:themeColor="background1" w:themeShade="80"/>
        </w:rPr>
        <w:t>HLT 40213</w:t>
      </w:r>
      <w:bookmarkEnd w:id="1"/>
    </w:p>
    <w:p w14:paraId="31962E4C" w14:textId="77777777" w:rsidR="00F735DC" w:rsidRPr="00DF567E" w:rsidRDefault="00F735DC" w:rsidP="00F735DC">
      <w:pPr>
        <w:tabs>
          <w:tab w:val="left" w:pos="313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08095EE2" w14:textId="40ED7572" w:rsidR="005F624B" w:rsidRPr="00DF567E" w:rsidRDefault="00F735DC" w:rsidP="005F624B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Are you </w:t>
      </w:r>
      <w:r w:rsidR="00E63B83">
        <w:rPr>
          <w:rFonts w:ascii="Lato" w:eastAsiaTheme="minorHAnsi" w:hAnsi="Lato" w:cstheme="minorBidi"/>
          <w:b/>
        </w:rPr>
        <w:t xml:space="preserve">currently </w:t>
      </w:r>
      <w:r w:rsidRPr="00DF567E">
        <w:rPr>
          <w:rFonts w:ascii="Lato" w:eastAsiaTheme="minorHAnsi" w:hAnsi="Lato" w:cstheme="minorBidi"/>
          <w:b/>
        </w:rPr>
        <w:t xml:space="preserve">enrolled to undertake the </w:t>
      </w:r>
      <w:r w:rsidRPr="00DF567E">
        <w:rPr>
          <w:rFonts w:ascii="Lato" w:eastAsiaTheme="minorHAnsi" w:hAnsi="Lato" w:cstheme="minorBidi"/>
          <w:b/>
          <w:i/>
        </w:rPr>
        <w:t>HLT40213</w:t>
      </w:r>
      <w:r w:rsidRPr="00DF567E">
        <w:rPr>
          <w:rFonts w:ascii="Lato" w:eastAsiaTheme="minorHAnsi" w:hAnsi="Lato" w:cstheme="minorBidi"/>
          <w:b/>
        </w:rPr>
        <w:t xml:space="preserve"> </w:t>
      </w:r>
      <w:r w:rsidRPr="00DF567E">
        <w:rPr>
          <w:rFonts w:ascii="Lato" w:eastAsiaTheme="minorHAnsi" w:hAnsi="Lato" w:cstheme="minorBidi"/>
          <w:b/>
          <w:i/>
        </w:rPr>
        <w:t xml:space="preserve">Certificate IV in Aboriginal and/or Torres Strait Islander Primary Health Care </w:t>
      </w:r>
      <w:r w:rsidR="0093471F" w:rsidRPr="00DF567E">
        <w:rPr>
          <w:rFonts w:ascii="Lato" w:eastAsiaTheme="minorHAnsi" w:hAnsi="Lato" w:cstheme="minorBidi"/>
          <w:b/>
          <w:i/>
        </w:rPr>
        <w:t>(</w:t>
      </w:r>
      <w:r w:rsidRPr="00DF567E">
        <w:rPr>
          <w:rFonts w:ascii="Lato" w:eastAsiaTheme="minorHAnsi" w:hAnsi="Lato" w:cstheme="minorBidi"/>
          <w:b/>
          <w:i/>
        </w:rPr>
        <w:t>Practice</w:t>
      </w:r>
      <w:r w:rsidR="0093471F" w:rsidRPr="00DF567E">
        <w:rPr>
          <w:rFonts w:ascii="Lato" w:eastAsiaTheme="minorHAnsi" w:hAnsi="Lato" w:cstheme="minorBidi"/>
          <w:b/>
          <w:i/>
        </w:rPr>
        <w:t>)</w:t>
      </w:r>
      <w:r w:rsidR="00591944" w:rsidRPr="00DF567E">
        <w:rPr>
          <w:rFonts w:ascii="Lato" w:eastAsiaTheme="minorHAnsi" w:hAnsi="Lato" w:cstheme="minorBidi"/>
          <w:b/>
          <w:i/>
        </w:rPr>
        <w:t>?</w:t>
      </w:r>
      <w:r w:rsidR="005F624B" w:rsidRPr="005F624B">
        <w:rPr>
          <w:rFonts w:ascii="Lato" w:eastAsiaTheme="minorHAnsi" w:hAnsi="Lato" w:cstheme="minorBidi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984"/>
        <w:gridCol w:w="984"/>
        <w:gridCol w:w="984"/>
      </w:tblGrid>
      <w:tr w:rsidR="005F624B" w:rsidRPr="00DF567E" w14:paraId="2673BB84" w14:textId="77777777" w:rsidTr="00F864A9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1935394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3" w:type="dxa"/>
                <w:vAlign w:val="center"/>
              </w:tcPr>
              <w:p w14:paraId="6A89CA75" w14:textId="77777777" w:rsidR="005F624B" w:rsidRPr="00DF567E" w:rsidRDefault="005F624B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4328D9D9" w14:textId="77777777" w:rsidR="005F624B" w:rsidRPr="00DF567E" w:rsidRDefault="005F624B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Yes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1679876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4" w:type="dxa"/>
                <w:vAlign w:val="center"/>
              </w:tcPr>
              <w:p w14:paraId="113A3087" w14:textId="77777777" w:rsidR="005F624B" w:rsidRPr="00DF567E" w:rsidRDefault="005F624B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00646498" w14:textId="77777777" w:rsidR="005F624B" w:rsidRPr="00DF567E" w:rsidRDefault="005F624B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</w:t>
            </w:r>
          </w:p>
        </w:tc>
      </w:tr>
    </w:tbl>
    <w:p w14:paraId="0D7476BA" w14:textId="252DD5BA" w:rsidR="00A56767" w:rsidRDefault="00A56767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  <w:i/>
        </w:rPr>
      </w:pPr>
    </w:p>
    <w:p w14:paraId="06A7DD6B" w14:textId="0BD46651" w:rsidR="00E63B83" w:rsidRDefault="00E63B83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>If No</w:t>
      </w:r>
      <w:r w:rsidR="00C63FC2">
        <w:rPr>
          <w:rFonts w:ascii="Lato" w:eastAsiaTheme="minorHAnsi" w:hAnsi="Lato" w:cstheme="minorBidi"/>
          <w:b/>
        </w:rPr>
        <w:t xml:space="preserve">, </w:t>
      </w:r>
      <w:r>
        <w:rPr>
          <w:rFonts w:ascii="Lato" w:eastAsiaTheme="minorHAnsi" w:hAnsi="Lato" w:cstheme="minorBidi"/>
          <w:b/>
        </w:rPr>
        <w:t>please explain: ______________________________________________________________________</w:t>
      </w:r>
    </w:p>
    <w:p w14:paraId="51C261B9" w14:textId="77777777" w:rsidR="00E63B83" w:rsidRPr="00751304" w:rsidRDefault="00E63B83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3F905B8D" w14:textId="4E76B40F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If </w:t>
      </w:r>
      <w:r w:rsidR="00F04793">
        <w:rPr>
          <w:rFonts w:ascii="Lato" w:eastAsiaTheme="minorHAnsi" w:hAnsi="Lato" w:cstheme="minorBidi"/>
          <w:b/>
        </w:rPr>
        <w:t xml:space="preserve">currently </w:t>
      </w:r>
      <w:r w:rsidRPr="00DF567E">
        <w:rPr>
          <w:rFonts w:ascii="Lato" w:eastAsiaTheme="minorHAnsi" w:hAnsi="Lato" w:cstheme="minorBidi"/>
          <w:b/>
        </w:rPr>
        <w:t>enrolled</w:t>
      </w:r>
      <w:r w:rsidR="00C63FC2">
        <w:rPr>
          <w:rFonts w:ascii="Lato" w:eastAsiaTheme="minorHAnsi" w:hAnsi="Lato" w:cstheme="minorBidi"/>
          <w:b/>
        </w:rPr>
        <w:t>,</w:t>
      </w:r>
      <w:r w:rsidRPr="00DF567E">
        <w:rPr>
          <w:rFonts w:ascii="Lato" w:eastAsiaTheme="minorHAnsi" w:hAnsi="Lato" w:cstheme="minorBidi"/>
          <w:b/>
        </w:rPr>
        <w:t xml:space="preserve"> who is the Course Provider?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016"/>
      </w:tblGrid>
      <w:tr w:rsidR="009F7738" w:rsidRPr="00DF567E" w14:paraId="410E8C37" w14:textId="77777777" w:rsidTr="00385F46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-1651668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</w:tcPr>
              <w:p w14:paraId="3C5C8B9C" w14:textId="77777777" w:rsidR="009F7738" w:rsidRPr="00DF567E" w:rsidRDefault="009F7738" w:rsidP="00385F46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 w:rsidRPr="00DF567E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tc>
          <w:tcPr>
            <w:tcW w:w="8016" w:type="dxa"/>
          </w:tcPr>
          <w:p w14:paraId="4564A4AE" w14:textId="3D4BF3AD" w:rsidR="009F7738" w:rsidRPr="00DF567E" w:rsidRDefault="009F7738" w:rsidP="00385F46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Batchelor Institute</w:t>
            </w:r>
          </w:p>
        </w:tc>
      </w:tr>
      <w:tr w:rsidR="009F7738" w:rsidRPr="00DF567E" w14:paraId="55699711" w14:textId="77777777" w:rsidTr="00385F46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134305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0" w:type="dxa"/>
              </w:tcPr>
              <w:p w14:paraId="6625EE1F" w14:textId="77777777" w:rsidR="009F7738" w:rsidRPr="00DF567E" w:rsidRDefault="009F7738" w:rsidP="00385F46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 w:rsidRPr="00DF567E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tc>
          <w:tcPr>
            <w:tcW w:w="8016" w:type="dxa"/>
          </w:tcPr>
          <w:p w14:paraId="582D1ACA" w14:textId="1D109DC5" w:rsidR="009F7738" w:rsidRPr="00DF567E" w:rsidRDefault="009F7738" w:rsidP="009F7738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Other: ________________________________________________________________________</w:t>
            </w:r>
          </w:p>
        </w:tc>
      </w:tr>
    </w:tbl>
    <w:p w14:paraId="5F6CB94C" w14:textId="77777777" w:rsidR="00F735DC" w:rsidRPr="00DF567E" w:rsidRDefault="00F735DC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FD8F1C7" w14:textId="226B51CD" w:rsidR="005F624B" w:rsidRPr="00DF567E" w:rsidRDefault="00F735DC" w:rsidP="005F624B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Mode of Study</w:t>
      </w:r>
      <w:r w:rsidR="005F624B" w:rsidRPr="005F624B">
        <w:rPr>
          <w:rFonts w:ascii="Lato" w:eastAsiaTheme="minorHAnsi" w:hAnsi="Lato" w:cstheme="minorBidi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1144"/>
        <w:gridCol w:w="567"/>
        <w:gridCol w:w="1275"/>
      </w:tblGrid>
      <w:tr w:rsidR="005F624B" w:rsidRPr="00DF567E" w14:paraId="2E9EF009" w14:textId="77777777" w:rsidTr="00D32025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-64581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3" w:type="dxa"/>
                <w:vAlign w:val="center"/>
              </w:tcPr>
              <w:p w14:paraId="00C03F81" w14:textId="06DA3003" w:rsidR="005F624B" w:rsidRPr="00DF567E" w:rsidRDefault="005F624B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144" w:type="dxa"/>
            <w:vAlign w:val="center"/>
          </w:tcPr>
          <w:p w14:paraId="6A50F407" w14:textId="060F8B93" w:rsidR="005F624B" w:rsidRPr="00DF567E" w:rsidRDefault="005F624B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Fulltime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1379545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EAEAB47" w14:textId="77777777" w:rsidR="005F624B" w:rsidRPr="00DF567E" w:rsidRDefault="005F624B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275" w:type="dxa"/>
            <w:vAlign w:val="center"/>
          </w:tcPr>
          <w:p w14:paraId="4DED95F6" w14:textId="30BCE051" w:rsidR="005F624B" w:rsidRPr="00DF567E" w:rsidRDefault="005F624B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Part</w:t>
            </w:r>
            <w:r w:rsidR="00D32025">
              <w:rPr>
                <w:rFonts w:ascii="Lato" w:eastAsia="Arial" w:hAnsi="Lato" w:cs="Arial"/>
                <w:color w:val="231F20"/>
                <w:spacing w:val="-4"/>
              </w:rPr>
              <w:t xml:space="preserve"> </w:t>
            </w:r>
            <w:r>
              <w:rPr>
                <w:rFonts w:ascii="Lato" w:eastAsia="Arial" w:hAnsi="Lato" w:cs="Arial"/>
                <w:color w:val="231F20"/>
                <w:spacing w:val="-4"/>
              </w:rPr>
              <w:t>time</w:t>
            </w:r>
          </w:p>
        </w:tc>
      </w:tr>
    </w:tbl>
    <w:p w14:paraId="1A1F6583" w14:textId="63F2D867" w:rsidR="00591944" w:rsidRDefault="00591944" w:rsidP="00F735DC">
      <w:pPr>
        <w:tabs>
          <w:tab w:val="left" w:pos="2268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00C92C2" w14:textId="54A6F53F" w:rsidR="00B9326B" w:rsidRPr="00DF567E" w:rsidRDefault="0066299C" w:rsidP="00B9326B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 xml:space="preserve">Comments: </w:t>
      </w:r>
      <w:r w:rsidR="00B9326B" w:rsidRPr="00DF567E">
        <w:rPr>
          <w:rFonts w:ascii="Lato" w:eastAsiaTheme="minorHAnsi" w:hAnsi="Lato" w:cstheme="minorBidi"/>
          <w:b/>
        </w:rPr>
        <w:t>_______________________________</w:t>
      </w:r>
      <w:r>
        <w:rPr>
          <w:rFonts w:ascii="Lato" w:eastAsiaTheme="minorHAnsi" w:hAnsi="Lato" w:cstheme="minorBidi"/>
          <w:b/>
        </w:rPr>
        <w:t>_______________________________________________</w:t>
      </w:r>
    </w:p>
    <w:p w14:paraId="43355A4A" w14:textId="77777777" w:rsidR="00B9326B" w:rsidRDefault="00B9326B" w:rsidP="00F04793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620EC638" w14:textId="246A2787" w:rsidR="00F735DC" w:rsidRPr="00F04793" w:rsidRDefault="00F735DC" w:rsidP="00F04793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  <w:b/>
        </w:rPr>
        <w:t xml:space="preserve">When did you commence </w:t>
      </w:r>
      <w:r w:rsidR="00F358C8">
        <w:rPr>
          <w:rFonts w:ascii="Lato" w:eastAsiaTheme="minorHAnsi" w:hAnsi="Lato" w:cstheme="minorBidi"/>
          <w:b/>
        </w:rPr>
        <w:t>OR</w:t>
      </w:r>
      <w:r w:rsidR="009A4853">
        <w:rPr>
          <w:rFonts w:ascii="Lato" w:eastAsiaTheme="minorHAnsi" w:hAnsi="Lato" w:cstheme="minorBidi"/>
          <w:b/>
        </w:rPr>
        <w:t xml:space="preserve"> plan to commence </w:t>
      </w:r>
      <w:r w:rsidRPr="00DF567E">
        <w:rPr>
          <w:rFonts w:ascii="Lato" w:eastAsiaTheme="minorHAnsi" w:hAnsi="Lato" w:cstheme="minorBidi"/>
          <w:b/>
        </w:rPr>
        <w:t xml:space="preserve">the HLT40213 Certificate IV in Aboriginal and/or Torres Strait Islander Primary Health Care </w:t>
      </w:r>
      <w:r w:rsidR="0093471F" w:rsidRPr="00DF567E">
        <w:rPr>
          <w:rFonts w:ascii="Lato" w:eastAsiaTheme="minorHAnsi" w:hAnsi="Lato" w:cstheme="minorBidi"/>
          <w:b/>
        </w:rPr>
        <w:t>(</w:t>
      </w:r>
      <w:r w:rsidRPr="00DF567E">
        <w:rPr>
          <w:rFonts w:ascii="Lato" w:eastAsiaTheme="minorHAnsi" w:hAnsi="Lato" w:cstheme="minorBidi"/>
          <w:b/>
        </w:rPr>
        <w:t>Practice</w:t>
      </w:r>
      <w:r w:rsidR="0093471F" w:rsidRPr="00DF567E">
        <w:rPr>
          <w:rFonts w:ascii="Lato" w:eastAsiaTheme="minorHAnsi" w:hAnsi="Lato" w:cstheme="minorBidi"/>
          <w:b/>
        </w:rPr>
        <w:t>)</w:t>
      </w:r>
      <w:r w:rsidRPr="00DF567E">
        <w:rPr>
          <w:rFonts w:ascii="Lato" w:eastAsiaTheme="minorHAnsi" w:hAnsi="Lato" w:cstheme="minorBidi"/>
          <w:b/>
        </w:rPr>
        <w:t>?</w:t>
      </w:r>
      <w:r w:rsidR="00F04793">
        <w:rPr>
          <w:rFonts w:ascii="Lato" w:eastAsiaTheme="minorHAnsi" w:hAnsi="Lato" w:cstheme="minorBidi"/>
          <w:b/>
        </w:rPr>
        <w:tab/>
      </w:r>
      <w:r w:rsidR="00F04793">
        <w:rPr>
          <w:rFonts w:ascii="Lato" w:eastAsiaTheme="minorHAnsi" w:hAnsi="Lato" w:cstheme="minorBidi"/>
          <w:b/>
        </w:rPr>
        <w:tab/>
      </w:r>
      <w:r w:rsidRPr="00F04793">
        <w:rPr>
          <w:rFonts w:ascii="Lato" w:eastAsiaTheme="minorHAnsi" w:hAnsi="Lato" w:cstheme="minorBidi"/>
        </w:rPr>
        <w:t xml:space="preserve">        /       /</w:t>
      </w:r>
    </w:p>
    <w:p w14:paraId="6BD7419C" w14:textId="0105A359" w:rsidR="00F735DC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BFCF3C2" w14:textId="348FD70F" w:rsidR="00F735DC" w:rsidRPr="00DF567E" w:rsidRDefault="00F735DC" w:rsidP="00F04793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When do you expect to finish the HLT40213 Certificate IV in Aboriginal and/or Torres Strait Islander Primary Health Care </w:t>
      </w:r>
      <w:r w:rsidR="0093471F" w:rsidRPr="00DF567E">
        <w:rPr>
          <w:rFonts w:ascii="Lato" w:eastAsiaTheme="minorHAnsi" w:hAnsi="Lato" w:cstheme="minorBidi"/>
          <w:b/>
        </w:rPr>
        <w:t>(</w:t>
      </w:r>
      <w:r w:rsidRPr="00DF567E">
        <w:rPr>
          <w:rFonts w:ascii="Lato" w:eastAsiaTheme="minorHAnsi" w:hAnsi="Lato" w:cstheme="minorBidi"/>
          <w:b/>
        </w:rPr>
        <w:t>Practice</w:t>
      </w:r>
      <w:r w:rsidR="0093471F" w:rsidRPr="00DF567E">
        <w:rPr>
          <w:rFonts w:ascii="Lato" w:eastAsiaTheme="minorHAnsi" w:hAnsi="Lato" w:cstheme="minorBidi"/>
          <w:b/>
        </w:rPr>
        <w:t>)</w:t>
      </w:r>
      <w:r w:rsidRPr="00DF567E">
        <w:rPr>
          <w:rFonts w:ascii="Lato" w:eastAsiaTheme="minorHAnsi" w:hAnsi="Lato" w:cstheme="minorBidi"/>
          <w:b/>
        </w:rPr>
        <w:t>?</w:t>
      </w:r>
      <w:r w:rsidR="00F04793">
        <w:rPr>
          <w:rFonts w:ascii="Lato" w:eastAsiaTheme="minorHAnsi" w:hAnsi="Lato" w:cstheme="minorBidi"/>
          <w:b/>
        </w:rPr>
        <w:tab/>
      </w:r>
      <w:r w:rsidR="00F04793">
        <w:rPr>
          <w:rFonts w:ascii="Lato" w:eastAsiaTheme="minorHAnsi" w:hAnsi="Lato" w:cstheme="minorBidi"/>
          <w:b/>
        </w:rPr>
        <w:tab/>
      </w:r>
      <w:r w:rsidRPr="00DF567E">
        <w:rPr>
          <w:rFonts w:ascii="Lato" w:eastAsiaTheme="minorHAnsi" w:hAnsi="Lato" w:cstheme="minorBidi"/>
        </w:rPr>
        <w:t xml:space="preserve">      /       /</w:t>
      </w:r>
    </w:p>
    <w:p w14:paraId="72203D81" w14:textId="77777777" w:rsidR="00F735DC" w:rsidRPr="00DF567E" w:rsidRDefault="00F735DC" w:rsidP="00F04793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4C8318C1" w14:textId="1EF78749" w:rsidR="00C4798F" w:rsidRPr="00DF567E" w:rsidRDefault="00C4798F" w:rsidP="00C4798F">
      <w:pPr>
        <w:pStyle w:val="Heading1"/>
        <w:rPr>
          <w:rFonts w:ascii="Lato" w:hAnsi="Lato"/>
          <w:color w:val="808080" w:themeColor="background1" w:themeShade="80"/>
        </w:rPr>
      </w:pPr>
      <w:bookmarkStart w:id="2" w:name="_Toc23762116"/>
      <w:r>
        <w:rPr>
          <w:rFonts w:ascii="Lato" w:hAnsi="Lato"/>
          <w:color w:val="808080" w:themeColor="background1" w:themeShade="80"/>
        </w:rPr>
        <w:t>Employment Status</w:t>
      </w:r>
      <w:bookmarkEnd w:id="2"/>
    </w:p>
    <w:p w14:paraId="131A6DB8" w14:textId="73C845A2" w:rsidR="00C3159A" w:rsidRPr="00DF567E" w:rsidRDefault="00C4798F" w:rsidP="00C3159A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Are you </w:t>
      </w:r>
      <w:r>
        <w:rPr>
          <w:rFonts w:ascii="Lato" w:eastAsiaTheme="minorHAnsi" w:hAnsi="Lato" w:cstheme="minorBidi"/>
          <w:b/>
        </w:rPr>
        <w:t xml:space="preserve">currently </w:t>
      </w:r>
      <w:r w:rsidRPr="00DF567E">
        <w:rPr>
          <w:rFonts w:ascii="Lato" w:eastAsiaTheme="minorHAnsi" w:hAnsi="Lato" w:cstheme="minorBidi"/>
          <w:b/>
        </w:rPr>
        <w:t>employed</w:t>
      </w:r>
      <w:r>
        <w:rPr>
          <w:rFonts w:ascii="Lato" w:eastAsiaTheme="minorHAnsi" w:hAnsi="Lato" w:cstheme="minorBidi"/>
          <w:b/>
        </w:rPr>
        <w:t>?</w:t>
      </w:r>
      <w:r w:rsidR="00C3159A" w:rsidRPr="00C3159A">
        <w:rPr>
          <w:rFonts w:ascii="Lato" w:eastAsiaTheme="minorHAnsi" w:hAnsi="Lato" w:cstheme="minorBidi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984"/>
        <w:gridCol w:w="984"/>
        <w:gridCol w:w="984"/>
      </w:tblGrid>
      <w:tr w:rsidR="00C3159A" w:rsidRPr="00DF567E" w14:paraId="2BE46375" w14:textId="77777777" w:rsidTr="00F864A9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98289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3" w:type="dxa"/>
                <w:vAlign w:val="center"/>
              </w:tcPr>
              <w:p w14:paraId="77EFF7E5" w14:textId="77777777" w:rsidR="00C3159A" w:rsidRPr="00DF567E" w:rsidRDefault="00C3159A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4C05F40B" w14:textId="77777777" w:rsidR="00C3159A" w:rsidRPr="00DF567E" w:rsidRDefault="00C3159A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Yes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1449192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4" w:type="dxa"/>
                <w:vAlign w:val="center"/>
              </w:tcPr>
              <w:p w14:paraId="1B701A8C" w14:textId="77777777" w:rsidR="00C3159A" w:rsidRPr="00DF567E" w:rsidRDefault="00C3159A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984" w:type="dxa"/>
            <w:vAlign w:val="center"/>
          </w:tcPr>
          <w:p w14:paraId="36B72A74" w14:textId="77777777" w:rsidR="00C3159A" w:rsidRPr="00DF567E" w:rsidRDefault="00C3159A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</w:t>
            </w:r>
          </w:p>
        </w:tc>
      </w:tr>
    </w:tbl>
    <w:p w14:paraId="0F6C777E" w14:textId="77777777" w:rsidR="00C63FC2" w:rsidRPr="00C63FC2" w:rsidRDefault="00C63FC2" w:rsidP="00C63FC2">
      <w:pPr>
        <w:spacing w:after="0" w:line="276" w:lineRule="auto"/>
        <w:rPr>
          <w:rFonts w:ascii="Lato" w:eastAsiaTheme="minorHAnsi" w:hAnsi="Lato" w:cstheme="minorBidi"/>
          <w:b/>
          <w:sz w:val="18"/>
        </w:rPr>
      </w:pPr>
    </w:p>
    <w:p w14:paraId="649051BD" w14:textId="6FEDC35B" w:rsidR="00C4798F" w:rsidRPr="00DA7E1D" w:rsidRDefault="00C4798F" w:rsidP="00C63FC2">
      <w:pPr>
        <w:spacing w:after="0" w:line="276" w:lineRule="auto"/>
        <w:rPr>
          <w:rFonts w:ascii="Lato" w:eastAsiaTheme="minorHAnsi" w:hAnsi="Lato" w:cstheme="minorBidi"/>
          <w:b/>
        </w:rPr>
      </w:pPr>
      <w:r w:rsidRPr="00883296">
        <w:rPr>
          <w:rFonts w:ascii="Lato" w:eastAsiaTheme="minorHAnsi" w:hAnsi="Lato" w:cstheme="minorBidi"/>
          <w:b/>
        </w:rPr>
        <w:t xml:space="preserve">If Yes – please provide details of your </w:t>
      </w:r>
      <w:r w:rsidR="00C63FC2">
        <w:rPr>
          <w:rFonts w:ascii="Lato" w:eastAsiaTheme="minorHAnsi" w:hAnsi="Lato" w:cstheme="minorBidi"/>
          <w:b/>
        </w:rPr>
        <w:t>e</w:t>
      </w:r>
      <w:r>
        <w:rPr>
          <w:rFonts w:ascii="Lato" w:eastAsiaTheme="minorHAnsi" w:hAnsi="Lato" w:cstheme="minorBidi"/>
          <w:b/>
        </w:rPr>
        <w:t>mployment</w:t>
      </w:r>
      <w:r w:rsidRPr="00883296">
        <w:rPr>
          <w:rFonts w:ascii="Lato" w:eastAsiaTheme="minorHAnsi" w:hAnsi="Lato" w:cstheme="minorBidi"/>
          <w:b/>
        </w:rPr>
        <w:t>:</w:t>
      </w:r>
      <w:r w:rsidR="00C63FC2">
        <w:rPr>
          <w:rFonts w:ascii="Lato" w:eastAsiaTheme="minorHAnsi" w:hAnsi="Lato" w:cstheme="minorBidi"/>
          <w:b/>
        </w:rPr>
        <w:t xml:space="preserve"> </w:t>
      </w:r>
      <w:r w:rsidRPr="00DF567E">
        <w:rPr>
          <w:rFonts w:ascii="Lato" w:eastAsiaTheme="minorHAnsi" w:hAnsi="Lato" w:cstheme="minorBidi"/>
          <w:b/>
        </w:rPr>
        <w:t>____________________________________________</w:t>
      </w:r>
      <w:r>
        <w:rPr>
          <w:rFonts w:ascii="Lato" w:eastAsiaTheme="minorHAnsi" w:hAnsi="Lato" w:cstheme="minorBidi"/>
          <w:b/>
        </w:rPr>
        <w:t>_____________________________________</w:t>
      </w:r>
    </w:p>
    <w:p w14:paraId="0F9CBD3E" w14:textId="77777777" w:rsidR="00C4798F" w:rsidRPr="00DF567E" w:rsidRDefault="00C4798F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</w:rPr>
      </w:pPr>
    </w:p>
    <w:p w14:paraId="354169A4" w14:textId="2FECF659" w:rsidR="00D15FF6" w:rsidRDefault="00C4798F" w:rsidP="00033D09">
      <w:pPr>
        <w:tabs>
          <w:tab w:val="left" w:pos="2268"/>
          <w:tab w:val="left" w:pos="7371"/>
        </w:tabs>
        <w:spacing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 xml:space="preserve">If Yes - </w:t>
      </w:r>
      <w:r w:rsidRPr="00920CF0">
        <w:rPr>
          <w:rFonts w:ascii="Lato" w:eastAsiaTheme="minorHAnsi" w:hAnsi="Lato" w:cstheme="minorBidi"/>
          <w:b/>
        </w:rPr>
        <w:t>how is your employer supporting you to undertake the Certificate IV Aboriginal &amp;/or Torres Strait Islander P</w:t>
      </w:r>
      <w:r>
        <w:rPr>
          <w:rFonts w:ascii="Lato" w:eastAsiaTheme="minorHAnsi" w:hAnsi="Lato" w:cstheme="minorBidi"/>
          <w:b/>
        </w:rPr>
        <w:t xml:space="preserve">rimary Health Care (Practice), </w:t>
      </w:r>
      <w:r w:rsidRPr="00920CF0">
        <w:rPr>
          <w:rFonts w:ascii="Lato" w:eastAsiaTheme="minorHAnsi" w:hAnsi="Lato" w:cstheme="minorBidi"/>
          <w:b/>
        </w:rPr>
        <w:t>HLT 40213</w:t>
      </w:r>
      <w:r>
        <w:rPr>
          <w:rFonts w:ascii="Lato" w:eastAsiaTheme="minorHAnsi" w:hAnsi="Lato" w:cstheme="minorBidi"/>
          <w:b/>
        </w:rPr>
        <w:t xml:space="preserve"> </w:t>
      </w:r>
      <w:r w:rsidRPr="00920CF0">
        <w:rPr>
          <w:rFonts w:ascii="Lato" w:eastAsiaTheme="minorHAnsi" w:hAnsi="Lato" w:cstheme="minorBidi"/>
          <w:b/>
        </w:rPr>
        <w:t>study requirements</w:t>
      </w:r>
      <w:r w:rsidR="00D15FF6">
        <w:rPr>
          <w:rFonts w:ascii="Lato" w:eastAsiaTheme="minorHAnsi" w:hAnsi="Lato" w:cstheme="minorBidi"/>
          <w:b/>
        </w:rPr>
        <w:t xml:space="preserve"> – please tick one or more of following: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67"/>
        <w:gridCol w:w="4394"/>
      </w:tblGrid>
      <w:tr w:rsidR="00D15FF6" w:rsidRPr="00DF567E" w14:paraId="7DFCC0BA" w14:textId="5AB44451" w:rsidTr="00C3159A">
        <w:trPr>
          <w:trHeight w:val="519"/>
        </w:trPr>
        <w:sdt>
          <w:sdtPr>
            <w:rPr>
              <w:rFonts w:ascii="Lato" w:eastAsia="Arial" w:hAnsi="Lato" w:cs="Arial"/>
              <w:sz w:val="28"/>
            </w:rPr>
            <w:id w:val="1108160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297E9079" w14:textId="53020A33" w:rsidR="00D15FF6" w:rsidRPr="00DF567E" w:rsidRDefault="00E6341B" w:rsidP="00C63FC2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977" w:type="dxa"/>
          </w:tcPr>
          <w:p w14:paraId="777927E7" w14:textId="6BBB0155" w:rsidR="00D15FF6" w:rsidRPr="00DF567E" w:rsidRDefault="00D15FF6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Study Leave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1597548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07AE7FBC" w14:textId="3DE6CBFD" w:rsidR="00D15FF6" w:rsidRDefault="00E6341B" w:rsidP="00C63FC2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50ADC173" w14:textId="1A12AC85" w:rsidR="00D15FF6" w:rsidRDefault="00D15FF6" w:rsidP="00C63FC2">
            <w:pPr>
              <w:spacing w:after="0"/>
              <w:ind w:right="-20"/>
              <w:rPr>
                <w:rFonts w:ascii="Lato" w:eastAsia="Arial" w:hAnsi="Lato" w:cs="Arial"/>
                <w:sz w:val="28"/>
              </w:rPr>
            </w:pPr>
            <w:r w:rsidRPr="00D15FF6">
              <w:rPr>
                <w:rFonts w:ascii="Lato" w:eastAsia="Arial" w:hAnsi="Lato" w:cs="Arial"/>
                <w:color w:val="231F20"/>
                <w:spacing w:val="-4"/>
              </w:rPr>
              <w:t>Tutoring Assistance</w:t>
            </w:r>
          </w:p>
        </w:tc>
      </w:tr>
      <w:tr w:rsidR="00D15FF6" w:rsidRPr="00DF567E" w14:paraId="7EB09441" w14:textId="34E33371" w:rsidTr="00C3159A">
        <w:trPr>
          <w:trHeight w:val="571"/>
        </w:trPr>
        <w:sdt>
          <w:sdtPr>
            <w:rPr>
              <w:rFonts w:ascii="Lato" w:eastAsia="Arial" w:hAnsi="Lato" w:cs="Arial"/>
              <w:sz w:val="28"/>
            </w:rPr>
            <w:id w:val="67638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647A8A7E" w14:textId="0366B67F" w:rsidR="00D15FF6" w:rsidRPr="00DF567E" w:rsidRDefault="00D15FF6" w:rsidP="00C63FC2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977" w:type="dxa"/>
          </w:tcPr>
          <w:p w14:paraId="04FA86E6" w14:textId="33C19D5B" w:rsidR="00D15FF6" w:rsidRDefault="00D15FF6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Clinical Placement</w:t>
            </w:r>
            <w:r w:rsidR="00C3159A">
              <w:rPr>
                <w:rFonts w:ascii="Lato" w:eastAsia="Arial" w:hAnsi="Lato" w:cs="Arial"/>
                <w:color w:val="231F20"/>
                <w:spacing w:val="-4"/>
              </w:rPr>
              <w:t xml:space="preserve"> arranged</w:t>
            </w:r>
          </w:p>
          <w:p w14:paraId="4C1FE568" w14:textId="77777777" w:rsidR="00D15FF6" w:rsidRPr="00DF567E" w:rsidRDefault="00D15FF6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</w:p>
        </w:tc>
        <w:sdt>
          <w:sdtPr>
            <w:rPr>
              <w:rFonts w:ascii="Lato" w:eastAsia="Arial" w:hAnsi="Lato" w:cs="Arial"/>
              <w:sz w:val="28"/>
            </w:rPr>
            <w:id w:val="-692993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25C2C489" w14:textId="031A5BD4" w:rsidR="00D15FF6" w:rsidRDefault="00D15FF6" w:rsidP="00C63FC2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0B3947A7" w14:textId="2144AF89" w:rsidR="00D15FF6" w:rsidRDefault="00D15FF6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Fees Payment</w:t>
            </w:r>
          </w:p>
        </w:tc>
      </w:tr>
      <w:tr w:rsidR="00D15FF6" w:rsidRPr="00DF567E" w14:paraId="03FCC520" w14:textId="2F7E7DBA" w:rsidTr="00C3159A">
        <w:trPr>
          <w:trHeight w:val="555"/>
        </w:trPr>
        <w:sdt>
          <w:sdtPr>
            <w:rPr>
              <w:rFonts w:ascii="Lato" w:eastAsia="Arial" w:hAnsi="Lato" w:cs="Arial"/>
              <w:sz w:val="28"/>
            </w:rPr>
            <w:id w:val="269904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57347AC5" w14:textId="348694B0" w:rsidR="00D15FF6" w:rsidRPr="00DF567E" w:rsidRDefault="00001C05" w:rsidP="00C63FC2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977" w:type="dxa"/>
          </w:tcPr>
          <w:p w14:paraId="1356CCD5" w14:textId="047BBCF0" w:rsidR="00D15FF6" w:rsidRPr="00DF567E" w:rsidRDefault="00F35585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 xml:space="preserve">Unpaid </w:t>
            </w:r>
            <w:r w:rsidR="00D15FF6">
              <w:rPr>
                <w:rFonts w:ascii="Lato" w:eastAsia="Arial" w:hAnsi="Lato" w:cs="Arial"/>
                <w:color w:val="231F20"/>
                <w:spacing w:val="-4"/>
              </w:rPr>
              <w:t>Study Leave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738130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5BDA532" w14:textId="4C4F6F8A" w:rsidR="00D15FF6" w:rsidRDefault="00C3159A" w:rsidP="00C63FC2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394" w:type="dxa"/>
          </w:tcPr>
          <w:p w14:paraId="22AA1AEB" w14:textId="2F504E1D" w:rsidR="00D15FF6" w:rsidRDefault="00C3159A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 xml:space="preserve">Paid to study </w:t>
            </w:r>
            <w:proofErr w:type="spellStart"/>
            <w:r>
              <w:rPr>
                <w:rFonts w:ascii="Lato" w:eastAsia="Arial" w:hAnsi="Lato" w:cs="Arial"/>
                <w:color w:val="231F20"/>
                <w:spacing w:val="-4"/>
              </w:rPr>
              <w:t>i.e</w:t>
            </w:r>
            <w:proofErr w:type="spellEnd"/>
            <w:r>
              <w:rPr>
                <w:rFonts w:ascii="Lato" w:eastAsia="Arial" w:hAnsi="Lato" w:cs="Arial"/>
                <w:color w:val="231F20"/>
                <w:spacing w:val="-4"/>
              </w:rPr>
              <w:t xml:space="preserve"> trainee</w:t>
            </w:r>
          </w:p>
        </w:tc>
      </w:tr>
      <w:tr w:rsidR="00C63FC2" w:rsidRPr="00DF567E" w14:paraId="274AE01F" w14:textId="6D1D9B72" w:rsidTr="003162EE">
        <w:trPr>
          <w:trHeight w:val="555"/>
        </w:trPr>
        <w:sdt>
          <w:sdtPr>
            <w:rPr>
              <w:rFonts w:ascii="Lato" w:eastAsia="Arial" w:hAnsi="Lato" w:cs="Arial"/>
              <w:sz w:val="28"/>
            </w:rPr>
            <w:id w:val="828793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41BB2A79" w14:textId="77777777" w:rsidR="00C63FC2" w:rsidRPr="00DF567E" w:rsidRDefault="00C63FC2" w:rsidP="00C63FC2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7938" w:type="dxa"/>
            <w:gridSpan w:val="3"/>
          </w:tcPr>
          <w:p w14:paraId="23E16465" w14:textId="02F12C5C" w:rsidR="00C63FC2" w:rsidRDefault="00C63FC2" w:rsidP="00C63FC2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Other: _________________________________________________</w:t>
            </w:r>
          </w:p>
        </w:tc>
      </w:tr>
    </w:tbl>
    <w:p w14:paraId="2BD8247B" w14:textId="77777777" w:rsidR="00D15FF6" w:rsidRPr="00295D13" w:rsidRDefault="00D15FF6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</w:rPr>
      </w:pPr>
    </w:p>
    <w:p w14:paraId="7E371706" w14:textId="538F8F18" w:rsidR="00F32FAA" w:rsidRDefault="00C4798F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155BC">
        <w:rPr>
          <w:rFonts w:ascii="Lato" w:eastAsiaTheme="minorHAnsi" w:hAnsi="Lato" w:cstheme="minorBidi"/>
          <w:b/>
        </w:rPr>
        <w:t xml:space="preserve">If </w:t>
      </w:r>
      <w:r w:rsidR="00CA626F">
        <w:rPr>
          <w:rFonts w:ascii="Lato" w:eastAsiaTheme="minorHAnsi" w:hAnsi="Lato" w:cstheme="minorBidi"/>
          <w:b/>
        </w:rPr>
        <w:t xml:space="preserve">Not currently employed </w:t>
      </w:r>
      <w:r>
        <w:rPr>
          <w:rFonts w:ascii="Lato" w:eastAsiaTheme="minorHAnsi" w:hAnsi="Lato" w:cstheme="minorBidi"/>
          <w:b/>
        </w:rPr>
        <w:t>- please tick one of the following: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425"/>
        <w:gridCol w:w="4252"/>
      </w:tblGrid>
      <w:tr w:rsidR="00F32FAA" w14:paraId="3BAC16B5" w14:textId="77777777" w:rsidTr="005F07CA">
        <w:trPr>
          <w:trHeight w:val="555"/>
        </w:trPr>
        <w:sdt>
          <w:sdtPr>
            <w:rPr>
              <w:rFonts w:ascii="Lato" w:eastAsia="Arial" w:hAnsi="Lato" w:cs="Arial"/>
              <w:sz w:val="28"/>
            </w:rPr>
            <w:id w:val="1157028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ABEDCD4" w14:textId="44B818F4" w:rsidR="00F32FAA" w:rsidRPr="00DF567E" w:rsidRDefault="00F32FAA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3261" w:type="dxa"/>
          </w:tcPr>
          <w:p w14:paraId="272A604C" w14:textId="6138A1BF" w:rsidR="00F32FAA" w:rsidRPr="00DF567E" w:rsidRDefault="00F32FAA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 xml:space="preserve">Not employed and on </w:t>
            </w:r>
            <w:proofErr w:type="spellStart"/>
            <w:r>
              <w:rPr>
                <w:rFonts w:ascii="Lato" w:eastAsia="Arial" w:hAnsi="Lato" w:cs="Arial"/>
                <w:color w:val="231F20"/>
                <w:spacing w:val="-4"/>
              </w:rPr>
              <w:t>Abstudy</w:t>
            </w:r>
            <w:proofErr w:type="spellEnd"/>
          </w:p>
        </w:tc>
        <w:sdt>
          <w:sdtPr>
            <w:rPr>
              <w:rFonts w:ascii="Lato" w:eastAsia="Arial" w:hAnsi="Lato" w:cs="Arial"/>
              <w:sz w:val="28"/>
            </w:rPr>
            <w:id w:val="-377158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1FBD0EB1" w14:textId="77777777" w:rsidR="00F32FAA" w:rsidRDefault="00F32FAA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252" w:type="dxa"/>
          </w:tcPr>
          <w:p w14:paraId="32E94FED" w14:textId="0ABC3A4B" w:rsidR="00F32FAA" w:rsidRDefault="00F32FAA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 xml:space="preserve">Casual or part time work and on </w:t>
            </w:r>
            <w:proofErr w:type="spellStart"/>
            <w:r>
              <w:rPr>
                <w:rFonts w:ascii="Lato" w:eastAsia="Arial" w:hAnsi="Lato" w:cs="Arial"/>
                <w:color w:val="231F20"/>
                <w:spacing w:val="-4"/>
              </w:rPr>
              <w:t>Abstudy</w:t>
            </w:r>
            <w:proofErr w:type="spellEnd"/>
          </w:p>
        </w:tc>
      </w:tr>
      <w:tr w:rsidR="00C63FC2" w14:paraId="31FA02FD" w14:textId="77777777" w:rsidTr="00DC1034">
        <w:trPr>
          <w:trHeight w:val="555"/>
        </w:trPr>
        <w:sdt>
          <w:sdtPr>
            <w:rPr>
              <w:rFonts w:ascii="Lato" w:eastAsia="Arial" w:hAnsi="Lato" w:cs="Arial"/>
              <w:sz w:val="28"/>
            </w:rPr>
            <w:id w:val="-1230308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14:paraId="53EFEEE6" w14:textId="77777777" w:rsidR="00C63FC2" w:rsidRPr="00DF567E" w:rsidRDefault="00C63FC2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7938" w:type="dxa"/>
            <w:gridSpan w:val="3"/>
          </w:tcPr>
          <w:p w14:paraId="26FF7A0D" w14:textId="4324663E" w:rsidR="00C63FC2" w:rsidRDefault="00C63FC2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Other :e.g. Centrelink __________________________________________________________</w:t>
            </w:r>
          </w:p>
        </w:tc>
      </w:tr>
    </w:tbl>
    <w:p w14:paraId="33B5B80F" w14:textId="31D0793A" w:rsidR="00C4798F" w:rsidRDefault="00C4798F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575EB4EA" w14:textId="3B9FC6B4" w:rsidR="002A287C" w:rsidRPr="00DF567E" w:rsidRDefault="00A3358D" w:rsidP="002A287C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 xml:space="preserve">This qualification requires </w:t>
      </w:r>
      <w:r w:rsidR="002A287C">
        <w:rPr>
          <w:rFonts w:ascii="Lato" w:eastAsiaTheme="minorHAnsi" w:hAnsi="Lato" w:cstheme="minorBidi"/>
          <w:b/>
        </w:rPr>
        <w:t xml:space="preserve">clinical placement(s) </w:t>
      </w:r>
      <w:r>
        <w:rPr>
          <w:rFonts w:ascii="Lato" w:eastAsiaTheme="minorHAnsi" w:hAnsi="Lato" w:cstheme="minorBidi"/>
          <w:b/>
        </w:rPr>
        <w:t xml:space="preserve">– do you have a placement </w:t>
      </w:r>
      <w:r w:rsidR="002A287C">
        <w:rPr>
          <w:rFonts w:ascii="Lato" w:eastAsiaTheme="minorHAnsi" w:hAnsi="Lato" w:cstheme="minorBidi"/>
          <w:b/>
        </w:rPr>
        <w:t>arranged?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00"/>
        <w:gridCol w:w="585"/>
        <w:gridCol w:w="1383"/>
        <w:gridCol w:w="601"/>
        <w:gridCol w:w="2165"/>
      </w:tblGrid>
      <w:tr w:rsidR="002A287C" w:rsidRPr="00DF567E" w14:paraId="694C0593" w14:textId="133EA214" w:rsidTr="002A287C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1262963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674F5A29" w14:textId="77777777" w:rsidR="002A287C" w:rsidRPr="00DF567E" w:rsidRDefault="002A287C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400" w:type="dxa"/>
            <w:vAlign w:val="center"/>
          </w:tcPr>
          <w:p w14:paraId="6A42B8F9" w14:textId="77777777" w:rsidR="002A287C" w:rsidRPr="00DF567E" w:rsidRDefault="002A287C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Yes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712155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vAlign w:val="center"/>
              </w:tcPr>
              <w:p w14:paraId="1CBF1FBF" w14:textId="77777777" w:rsidR="002A287C" w:rsidRPr="00DF567E" w:rsidRDefault="002A287C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383" w:type="dxa"/>
            <w:vAlign w:val="center"/>
          </w:tcPr>
          <w:p w14:paraId="6B319C74" w14:textId="77777777" w:rsidR="002A287C" w:rsidRPr="00DF567E" w:rsidRDefault="002A287C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1746251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695843DA" w14:textId="1502F6D3" w:rsidR="002A287C" w:rsidRDefault="002A287C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2165" w:type="dxa"/>
            <w:vAlign w:val="center"/>
          </w:tcPr>
          <w:p w14:paraId="64DC96B4" w14:textId="0289A445" w:rsidR="002A287C" w:rsidRDefault="002A287C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Not sure</w:t>
            </w:r>
          </w:p>
        </w:tc>
      </w:tr>
    </w:tbl>
    <w:p w14:paraId="25C78216" w14:textId="6762B618" w:rsidR="00CA626F" w:rsidRDefault="00CA626F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50F0B57F" w14:textId="4AABAA42" w:rsidR="00CA626F" w:rsidRDefault="00A3358D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883296">
        <w:rPr>
          <w:rFonts w:ascii="Lato" w:eastAsiaTheme="minorHAnsi" w:hAnsi="Lato" w:cstheme="minorBidi"/>
          <w:b/>
        </w:rPr>
        <w:t>If Yes –</w:t>
      </w:r>
      <w:r>
        <w:rPr>
          <w:rFonts w:ascii="Lato" w:eastAsiaTheme="minorHAnsi" w:hAnsi="Lato" w:cstheme="minorBidi"/>
          <w:b/>
        </w:rPr>
        <w:t xml:space="preserve"> please provide details of the placement?</w:t>
      </w:r>
      <w:r w:rsidR="00E2472D">
        <w:rPr>
          <w:rFonts w:ascii="Lato" w:eastAsiaTheme="minorHAnsi" w:hAnsi="Lato" w:cstheme="minorBidi"/>
          <w:b/>
        </w:rPr>
        <w:t xml:space="preserve"> ________________________________________________________________________</w:t>
      </w:r>
    </w:p>
    <w:p w14:paraId="3BBDEEF5" w14:textId="77777777" w:rsidR="00E2472D" w:rsidRPr="00DF567E" w:rsidRDefault="00E2472D" w:rsidP="00C4798F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AD6E5C1" w14:textId="77777777" w:rsidR="00F735DC" w:rsidRPr="008E2120" w:rsidRDefault="00F735DC" w:rsidP="00E438D9">
      <w:pPr>
        <w:pStyle w:val="Heading1"/>
        <w:rPr>
          <w:rFonts w:ascii="Lato" w:hAnsi="Lato"/>
          <w:color w:val="808080" w:themeColor="background1" w:themeShade="80"/>
        </w:rPr>
      </w:pPr>
      <w:bookmarkStart w:id="3" w:name="_Toc23762117"/>
      <w:r w:rsidRPr="008E2120">
        <w:rPr>
          <w:rFonts w:ascii="Lato" w:hAnsi="Lato"/>
          <w:color w:val="808080" w:themeColor="background1" w:themeShade="80"/>
        </w:rPr>
        <w:t>About any other funding you are receiving</w:t>
      </w:r>
      <w:bookmarkEnd w:id="3"/>
    </w:p>
    <w:p w14:paraId="4414FF93" w14:textId="4469FBBA" w:rsidR="00FF0E69" w:rsidRPr="00DF567E" w:rsidRDefault="00F735DC" w:rsidP="00FF0E69">
      <w:pPr>
        <w:tabs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Have you </w:t>
      </w:r>
      <w:r w:rsidR="00421807">
        <w:rPr>
          <w:rFonts w:ascii="Lato" w:eastAsiaTheme="minorHAnsi" w:hAnsi="Lato" w:cstheme="minorBidi"/>
          <w:b/>
        </w:rPr>
        <w:t>applied for any oth</w:t>
      </w:r>
      <w:r w:rsidR="001776CF">
        <w:rPr>
          <w:rFonts w:ascii="Lato" w:eastAsiaTheme="minorHAnsi" w:hAnsi="Lato" w:cstheme="minorBidi"/>
          <w:b/>
        </w:rPr>
        <w:t>er funding to support your studies</w:t>
      </w:r>
      <w:r w:rsidRPr="00DF567E">
        <w:rPr>
          <w:rFonts w:ascii="Lato" w:eastAsiaTheme="minorHAnsi" w:hAnsi="Lato" w:cstheme="minorBidi"/>
          <w:b/>
        </w:rPr>
        <w:t>?</w:t>
      </w:r>
      <w:r w:rsidR="00FF0E69" w:rsidRPr="00FF0E69">
        <w:rPr>
          <w:rFonts w:ascii="Lato" w:eastAsiaTheme="minorHAnsi" w:hAnsi="Lato" w:cstheme="minorBidi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00"/>
        <w:gridCol w:w="585"/>
        <w:gridCol w:w="1383"/>
      </w:tblGrid>
      <w:tr w:rsidR="00FF0E69" w:rsidRPr="00DF567E" w14:paraId="774C47C3" w14:textId="77777777" w:rsidTr="00FF0E69">
        <w:trPr>
          <w:trHeight w:val="487"/>
        </w:trPr>
        <w:sdt>
          <w:sdtPr>
            <w:rPr>
              <w:rFonts w:ascii="Lato" w:eastAsia="Arial" w:hAnsi="Lato" w:cs="Arial"/>
              <w:sz w:val="28"/>
            </w:rPr>
            <w:id w:val="-1193374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49D87FC" w14:textId="77777777" w:rsidR="00FF0E69" w:rsidRPr="00DF567E" w:rsidRDefault="00FF0E69" w:rsidP="00F864A9">
                <w:pPr>
                  <w:tabs>
                    <w:tab w:val="left" w:pos="4720"/>
                    <w:tab w:val="left" w:pos="10880"/>
                  </w:tabs>
                  <w:spacing w:after="0"/>
                  <w:ind w:right="514"/>
                  <w:rPr>
                    <w:rFonts w:ascii="Lato" w:eastAsia="Arial" w:hAnsi="Lato" w:cs="Arial"/>
                    <w:sz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400" w:type="dxa"/>
            <w:vAlign w:val="center"/>
          </w:tcPr>
          <w:p w14:paraId="5A76C9BA" w14:textId="77777777" w:rsidR="00FF0E69" w:rsidRPr="00DF567E" w:rsidRDefault="00FF0E69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  <w:position w:val="-1"/>
              </w:rPr>
            </w:pPr>
            <w:r w:rsidRPr="00DF567E">
              <w:rPr>
                <w:rFonts w:ascii="Lato" w:eastAsia="Arial" w:hAnsi="Lato" w:cs="Arial"/>
                <w:color w:val="231F20"/>
                <w:spacing w:val="-4"/>
              </w:rPr>
              <w:t>Yes</w:t>
            </w:r>
          </w:p>
        </w:tc>
        <w:sdt>
          <w:sdtPr>
            <w:rPr>
              <w:rFonts w:ascii="Lato" w:eastAsia="Arial" w:hAnsi="Lato" w:cs="Arial"/>
              <w:sz w:val="28"/>
            </w:rPr>
            <w:id w:val="-130531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5" w:type="dxa"/>
                <w:vAlign w:val="center"/>
              </w:tcPr>
              <w:p w14:paraId="1A25D617" w14:textId="77777777" w:rsidR="00FF0E69" w:rsidRPr="00DF567E" w:rsidRDefault="00FF0E69" w:rsidP="00F864A9">
                <w:pPr>
                  <w:spacing w:after="0"/>
                  <w:ind w:right="-20"/>
                  <w:rPr>
                    <w:rFonts w:ascii="Lato" w:eastAsia="Arial" w:hAnsi="Lato" w:cs="Arial"/>
                    <w:color w:val="231F20"/>
                    <w:spacing w:val="-4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1383" w:type="dxa"/>
            <w:vAlign w:val="center"/>
          </w:tcPr>
          <w:p w14:paraId="3892EAF3" w14:textId="77777777" w:rsidR="00FF0E69" w:rsidRPr="00DF567E" w:rsidRDefault="00FF0E69" w:rsidP="00F864A9">
            <w:pPr>
              <w:spacing w:after="0"/>
              <w:ind w:right="-20"/>
              <w:rPr>
                <w:rFonts w:ascii="Lato" w:eastAsia="Arial" w:hAnsi="Lato" w:cs="Arial"/>
                <w:color w:val="231F20"/>
                <w:spacing w:val="-4"/>
              </w:rPr>
            </w:pPr>
            <w:r>
              <w:rPr>
                <w:rFonts w:ascii="Lato" w:eastAsia="Arial" w:hAnsi="Lato" w:cs="Arial"/>
                <w:color w:val="231F20"/>
                <w:spacing w:val="-4"/>
              </w:rPr>
              <w:t>No</w:t>
            </w:r>
          </w:p>
        </w:tc>
      </w:tr>
    </w:tbl>
    <w:p w14:paraId="4DE308CA" w14:textId="0588129F" w:rsidR="00F735DC" w:rsidRPr="00DF567E" w:rsidRDefault="00F735DC" w:rsidP="0001283D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  <w:b/>
        </w:rPr>
      </w:pPr>
    </w:p>
    <w:p w14:paraId="19D51EAD" w14:textId="77777777" w:rsidR="00F735DC" w:rsidRPr="00DF567E" w:rsidRDefault="00F735DC" w:rsidP="00FF0E69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</w:rPr>
      </w:pPr>
    </w:p>
    <w:p w14:paraId="0FC49908" w14:textId="1CD1328B" w:rsidR="00F735DC" w:rsidRPr="00DF567E" w:rsidRDefault="00610C99" w:rsidP="007E1A34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  <w:r w:rsidRPr="00BF18F6">
        <w:rPr>
          <w:rFonts w:ascii="Lato" w:eastAsiaTheme="minorHAnsi" w:hAnsi="Lato" w:cstheme="minorBidi"/>
          <w:b/>
        </w:rPr>
        <w:t>If Yes - please provide details:</w:t>
      </w:r>
      <w:r w:rsidR="00A3358D">
        <w:rPr>
          <w:rFonts w:ascii="Lato" w:eastAsiaTheme="minorHAnsi" w:hAnsi="Lato" w:cstheme="minorBidi"/>
          <w:b/>
        </w:rPr>
        <w:t xml:space="preserve"> </w:t>
      </w:r>
      <w:r w:rsidR="00F735DC" w:rsidRPr="00DF567E">
        <w:rPr>
          <w:rFonts w:ascii="Lato" w:eastAsiaTheme="minorHAnsi" w:hAnsi="Lato" w:cstheme="minorBidi"/>
          <w:b/>
        </w:rPr>
        <w:t>_________________________________________________</w:t>
      </w:r>
      <w:r w:rsidR="0001283D" w:rsidRPr="00DF567E">
        <w:rPr>
          <w:rFonts w:ascii="Lato" w:eastAsiaTheme="minorHAnsi" w:hAnsi="Lato" w:cstheme="minorBidi"/>
          <w:b/>
        </w:rPr>
        <w:t>______________________</w:t>
      </w:r>
      <w:r w:rsidR="00E80684">
        <w:rPr>
          <w:rFonts w:ascii="Lato" w:eastAsiaTheme="minorHAnsi" w:hAnsi="Lato" w:cstheme="minorBidi"/>
          <w:b/>
        </w:rPr>
        <w:t>_______________</w:t>
      </w:r>
    </w:p>
    <w:p w14:paraId="1069EEA8" w14:textId="1518CACB" w:rsidR="0007382C" w:rsidRDefault="0007382C" w:rsidP="007E1A34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73289839" w14:textId="77777777" w:rsidR="00C4798F" w:rsidRDefault="00C4798F" w:rsidP="007E1A34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0150BF3B" w14:textId="7582C4B3" w:rsidR="00C4798F" w:rsidRPr="00DF567E" w:rsidRDefault="00C4798F" w:rsidP="00BF18F6">
      <w:pPr>
        <w:tabs>
          <w:tab w:val="left" w:pos="567"/>
          <w:tab w:val="left" w:pos="2268"/>
          <w:tab w:val="left" w:pos="7371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 xml:space="preserve">How did you </w:t>
      </w:r>
      <w:r>
        <w:rPr>
          <w:rFonts w:ascii="Lato" w:eastAsiaTheme="minorHAnsi" w:hAnsi="Lato" w:cstheme="minorBidi"/>
          <w:b/>
        </w:rPr>
        <w:t>find out about the Scholarship?</w:t>
      </w:r>
      <w:r w:rsidR="00A3358D">
        <w:rPr>
          <w:rFonts w:ascii="Lato" w:eastAsiaTheme="minorHAnsi" w:hAnsi="Lato" w:cstheme="minorBidi"/>
          <w:b/>
        </w:rPr>
        <w:t xml:space="preserve"> </w:t>
      </w:r>
      <w:r w:rsidRPr="00DF567E">
        <w:rPr>
          <w:rFonts w:ascii="Lato" w:eastAsiaTheme="minorHAnsi" w:hAnsi="Lato" w:cstheme="minorBidi"/>
          <w:b/>
        </w:rPr>
        <w:t>___________________________________________________________________________</w:t>
      </w:r>
      <w:r>
        <w:rPr>
          <w:rFonts w:ascii="Lato" w:eastAsiaTheme="minorHAnsi" w:hAnsi="Lato" w:cstheme="minorBidi"/>
          <w:b/>
        </w:rPr>
        <w:t>___</w:t>
      </w:r>
    </w:p>
    <w:p w14:paraId="2B251694" w14:textId="77777777" w:rsidR="00F735DC" w:rsidRPr="00DF567E" w:rsidRDefault="00F735DC" w:rsidP="007E1A34">
      <w:pPr>
        <w:tabs>
          <w:tab w:val="left" w:pos="226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4E60183" w14:textId="560FBDD6" w:rsidR="00F735DC" w:rsidRPr="00442315" w:rsidRDefault="00F735DC" w:rsidP="000A08E9">
      <w:pPr>
        <w:pStyle w:val="Heading1"/>
        <w:rPr>
          <w:rFonts w:ascii="Lato" w:hAnsi="Lato"/>
          <w:color w:val="808080" w:themeColor="background1" w:themeShade="80"/>
        </w:rPr>
      </w:pPr>
      <w:bookmarkStart w:id="4" w:name="_Toc23762118"/>
      <w:r w:rsidRPr="00442315">
        <w:rPr>
          <w:rFonts w:ascii="Lato" w:hAnsi="Lato"/>
          <w:color w:val="808080" w:themeColor="background1" w:themeShade="80"/>
        </w:rPr>
        <w:t>Written Statement</w:t>
      </w:r>
      <w:bookmarkEnd w:id="4"/>
    </w:p>
    <w:p w14:paraId="4BA8865A" w14:textId="77777777" w:rsidR="00F735DC" w:rsidRPr="00DF567E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  <w:sz w:val="28"/>
          <w:szCs w:val="28"/>
        </w:rPr>
      </w:pPr>
      <w:r w:rsidRPr="00DF567E">
        <w:rPr>
          <w:rFonts w:ascii="Lato" w:eastAsiaTheme="minorHAnsi" w:hAnsi="Lato" w:cstheme="minorBidi"/>
        </w:rPr>
        <w:t>Applications will be considered on merit.</w:t>
      </w:r>
    </w:p>
    <w:p w14:paraId="1B370AE8" w14:textId="77777777" w:rsidR="00F735DC" w:rsidRPr="00DF567E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798EEAD3" w14:textId="77777777" w:rsidR="00705785" w:rsidRDefault="00F735DC" w:rsidP="00705785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 xml:space="preserve">To help </w:t>
      </w:r>
      <w:proofErr w:type="gramStart"/>
      <w:r w:rsidRPr="00DF567E">
        <w:rPr>
          <w:rFonts w:ascii="Lato" w:eastAsiaTheme="minorHAnsi" w:hAnsi="Lato" w:cstheme="minorBidi"/>
        </w:rPr>
        <w:t>us</w:t>
      </w:r>
      <w:proofErr w:type="gramEnd"/>
      <w:r w:rsidRPr="00DF567E">
        <w:rPr>
          <w:rFonts w:ascii="Lato" w:eastAsiaTheme="minorHAnsi" w:hAnsi="Lato" w:cstheme="minorBidi"/>
        </w:rPr>
        <w:t xml:space="preserve"> gain a better understanding of your needs and to ensure your application is conside</w:t>
      </w:r>
      <w:r w:rsidR="00705785">
        <w:rPr>
          <w:rFonts w:ascii="Lato" w:eastAsiaTheme="minorHAnsi" w:hAnsi="Lato" w:cstheme="minorBidi"/>
        </w:rPr>
        <w:t>red please complete all details and answer all the questions below</w:t>
      </w:r>
      <w:r w:rsidR="00705785" w:rsidRPr="00DF567E">
        <w:rPr>
          <w:rFonts w:ascii="Lato" w:eastAsiaTheme="minorHAnsi" w:hAnsi="Lato" w:cstheme="minorBidi"/>
        </w:rPr>
        <w:t xml:space="preserve">: </w:t>
      </w:r>
    </w:p>
    <w:p w14:paraId="29AA2273" w14:textId="030A2CA1" w:rsidR="00F735DC" w:rsidRPr="00DF567E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1B0CFB83" w14:textId="71142191" w:rsidR="00F735DC" w:rsidRPr="00DF567E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9A22EA">
        <w:rPr>
          <w:rFonts w:ascii="Lato" w:eastAsiaTheme="minorHAnsi" w:hAnsi="Lato" w:cstheme="minorBidi"/>
          <w:b/>
        </w:rPr>
        <w:t>Note:</w:t>
      </w:r>
      <w:r w:rsidRPr="00DF567E">
        <w:rPr>
          <w:rFonts w:ascii="Lato" w:eastAsiaTheme="minorHAnsi" w:hAnsi="Lato" w:cstheme="minorBidi"/>
        </w:rPr>
        <w:t xml:space="preserve"> If you are </w:t>
      </w:r>
      <w:r w:rsidR="00C01D29" w:rsidRPr="00DF567E">
        <w:rPr>
          <w:rFonts w:ascii="Lato" w:eastAsiaTheme="minorHAnsi" w:hAnsi="Lato" w:cstheme="minorBidi"/>
        </w:rPr>
        <w:t>handwriting this application</w:t>
      </w:r>
      <w:r w:rsidRPr="00DF567E">
        <w:rPr>
          <w:rFonts w:ascii="Lato" w:eastAsiaTheme="minorHAnsi" w:hAnsi="Lato" w:cstheme="minorBidi"/>
        </w:rPr>
        <w:t>, please ensure the information is legible.</w:t>
      </w:r>
    </w:p>
    <w:p w14:paraId="0D2CDC58" w14:textId="7D31A933" w:rsidR="001A0EE0" w:rsidRPr="00DF567E" w:rsidRDefault="001A0EE0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1602CD51" w14:textId="13457380" w:rsidR="00F735DC" w:rsidRPr="009A22EA" w:rsidRDefault="009F7738" w:rsidP="00B8211D">
      <w:pPr>
        <w:pStyle w:val="ListParagraph"/>
        <w:numPr>
          <w:ilvl w:val="0"/>
          <w:numId w:val="12"/>
        </w:numPr>
        <w:tabs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  <w:b/>
        </w:rPr>
      </w:pPr>
      <w:r w:rsidRPr="009A22EA">
        <w:rPr>
          <w:rFonts w:ascii="Lato" w:eastAsiaTheme="minorHAnsi" w:hAnsi="Lato" w:cstheme="minorBidi"/>
          <w:b/>
        </w:rPr>
        <w:t>W</w:t>
      </w:r>
      <w:r w:rsidR="0053581C" w:rsidRPr="009A22EA">
        <w:rPr>
          <w:rFonts w:ascii="Lato" w:eastAsiaTheme="minorHAnsi" w:hAnsi="Lato" w:cstheme="minorBidi"/>
          <w:b/>
        </w:rPr>
        <w:t>hy d</w:t>
      </w:r>
      <w:r w:rsidRPr="009A22EA">
        <w:rPr>
          <w:rFonts w:ascii="Lato" w:eastAsiaTheme="minorHAnsi" w:hAnsi="Lato" w:cstheme="minorBidi"/>
          <w:b/>
        </w:rPr>
        <w:t>id</w:t>
      </w:r>
      <w:r w:rsidR="0053581C" w:rsidRPr="009A22EA">
        <w:rPr>
          <w:rFonts w:ascii="Lato" w:eastAsiaTheme="minorHAnsi" w:hAnsi="Lato" w:cstheme="minorBidi"/>
          <w:b/>
        </w:rPr>
        <w:t xml:space="preserve"> you </w:t>
      </w:r>
      <w:r w:rsidRPr="009A22EA">
        <w:rPr>
          <w:rFonts w:ascii="Lato" w:eastAsiaTheme="minorHAnsi" w:hAnsi="Lato" w:cstheme="minorBidi"/>
          <w:b/>
        </w:rPr>
        <w:t>choose to study this qualification?</w:t>
      </w:r>
      <w:r w:rsidR="0053581C" w:rsidRPr="009A22EA">
        <w:rPr>
          <w:rFonts w:ascii="Lato" w:eastAsiaTheme="minorHAnsi" w:hAnsi="Lato" w:cstheme="minorBidi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6"/>
      </w:tblGrid>
      <w:tr w:rsidR="00F735DC" w:rsidRPr="00DF567E" w14:paraId="66A0EE51" w14:textId="77777777" w:rsidTr="0072571E">
        <w:tc>
          <w:tcPr>
            <w:tcW w:w="9346" w:type="dxa"/>
          </w:tcPr>
          <w:p w14:paraId="048B49D6" w14:textId="50A97A25" w:rsidR="00F735DC" w:rsidRDefault="00F735DC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10BFB782" w14:textId="56139D4B" w:rsidR="00001C05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498631C5" w14:textId="420B8DC0" w:rsidR="00A3358D" w:rsidRDefault="00A3358D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5049CD20" w14:textId="590A0714" w:rsidR="00A3358D" w:rsidRDefault="00A3358D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70BE77BC" w14:textId="77777777" w:rsidR="00A3358D" w:rsidRDefault="00A3358D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5B241718" w14:textId="799BF0C1" w:rsidR="00001C05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6E701F03" w14:textId="77777777" w:rsidR="00001C05" w:rsidRPr="00DF567E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6CDC9DDC" w14:textId="77777777" w:rsidR="00F735DC" w:rsidRPr="00DF567E" w:rsidRDefault="00F735DC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</w:tc>
      </w:tr>
    </w:tbl>
    <w:p w14:paraId="46E37AC2" w14:textId="296C2067" w:rsidR="00F735DC" w:rsidRDefault="00F735DC" w:rsidP="00F735DC">
      <w:pPr>
        <w:pStyle w:val="ListParagraph"/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2A77DC51" w14:textId="248B9677" w:rsidR="00822D3E" w:rsidRPr="009A22EA" w:rsidRDefault="00145266" w:rsidP="00822D3E">
      <w:pPr>
        <w:pStyle w:val="ListParagraph"/>
        <w:numPr>
          <w:ilvl w:val="0"/>
          <w:numId w:val="12"/>
        </w:numPr>
        <w:tabs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lastRenderedPageBreak/>
        <w:t>How will this</w:t>
      </w:r>
      <w:r w:rsidR="00822D3E">
        <w:rPr>
          <w:rFonts w:ascii="Lato" w:eastAsiaTheme="minorHAnsi" w:hAnsi="Lato" w:cstheme="minorBidi"/>
          <w:b/>
        </w:rPr>
        <w:t xml:space="preserve"> scholarship help you</w:t>
      </w:r>
      <w:r w:rsidR="00822D3E" w:rsidRPr="009A22EA">
        <w:rPr>
          <w:rFonts w:ascii="Lato" w:eastAsiaTheme="minorHAnsi" w:hAnsi="Lato" w:cstheme="minorBidi"/>
          <w:b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6"/>
      </w:tblGrid>
      <w:tr w:rsidR="00822D3E" w:rsidRPr="00DF567E" w14:paraId="2B60E107" w14:textId="77777777" w:rsidTr="002053DD">
        <w:tc>
          <w:tcPr>
            <w:tcW w:w="9346" w:type="dxa"/>
          </w:tcPr>
          <w:p w14:paraId="22A542DA" w14:textId="1C76089B" w:rsidR="00822D3E" w:rsidRDefault="00822D3E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7734F4F4" w14:textId="05CAB877" w:rsidR="00001C05" w:rsidRDefault="00001C05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4D136474" w14:textId="24425F52" w:rsidR="00001C05" w:rsidRDefault="00001C05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214F98EB" w14:textId="2C2ADB75" w:rsidR="00001C05" w:rsidRDefault="00001C05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0331DBEB" w14:textId="77777777" w:rsidR="00001C05" w:rsidRPr="00DF567E" w:rsidRDefault="00001C05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0D6A79BF" w14:textId="77777777" w:rsidR="00822D3E" w:rsidRDefault="00822D3E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55E62E0E" w14:textId="77777777" w:rsidR="00A3358D" w:rsidRDefault="00A3358D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9026170" w14:textId="7E747CD7" w:rsidR="00A3358D" w:rsidRPr="00DF567E" w:rsidRDefault="00A3358D" w:rsidP="002053DD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</w:tc>
      </w:tr>
    </w:tbl>
    <w:p w14:paraId="7F746889" w14:textId="7C544206" w:rsidR="009B033E" w:rsidRDefault="009B033E" w:rsidP="00F735DC">
      <w:pPr>
        <w:pStyle w:val="ListParagraph"/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0469090C" w14:textId="2CE68E22" w:rsidR="00FB1923" w:rsidRPr="00EC6869" w:rsidRDefault="00FB1923" w:rsidP="00FB1923">
      <w:pPr>
        <w:pStyle w:val="ListParagraph"/>
        <w:numPr>
          <w:ilvl w:val="0"/>
          <w:numId w:val="12"/>
        </w:numPr>
        <w:tabs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  <w:b/>
        </w:rPr>
      </w:pPr>
      <w:r w:rsidRPr="00EC6869">
        <w:rPr>
          <w:rFonts w:ascii="Lato" w:eastAsiaTheme="minorHAnsi" w:hAnsi="Lato" w:cstheme="minorBidi"/>
          <w:b/>
        </w:rPr>
        <w:t>What barriers do you think you will face whilst studying? What strategies would you put in place to overcome th</w:t>
      </w:r>
      <w:r w:rsidR="002634F8" w:rsidRPr="00EC6869">
        <w:rPr>
          <w:rFonts w:ascii="Lato" w:eastAsiaTheme="minorHAnsi" w:hAnsi="Lato" w:cstheme="minorBidi"/>
          <w:b/>
        </w:rPr>
        <w:t>ese</w:t>
      </w:r>
      <w:r w:rsidRPr="00EC6869">
        <w:rPr>
          <w:rFonts w:ascii="Lato" w:eastAsiaTheme="minorHAnsi" w:hAnsi="Lato" w:cstheme="minorBidi"/>
          <w:b/>
        </w:rPr>
        <w:t xml:space="preserve"> barriers?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6"/>
      </w:tblGrid>
      <w:tr w:rsidR="00FB1923" w:rsidRPr="00DF567E" w14:paraId="7FF7C5A8" w14:textId="77777777" w:rsidTr="002C51B0">
        <w:tc>
          <w:tcPr>
            <w:tcW w:w="9346" w:type="dxa"/>
          </w:tcPr>
          <w:p w14:paraId="4C8CB5ED" w14:textId="77777777" w:rsidR="00FB1923" w:rsidRPr="00DF567E" w:rsidRDefault="00FB1923" w:rsidP="002C51B0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100D779E" w14:textId="77777777" w:rsidR="00FB1923" w:rsidRDefault="00FB1923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04CC6FDD" w14:textId="77777777" w:rsidR="00001C05" w:rsidRDefault="00001C05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F07D224" w14:textId="77777777" w:rsidR="00001C05" w:rsidRDefault="00001C05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0F83E34" w14:textId="77777777" w:rsidR="00001C05" w:rsidRDefault="00001C05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B143C8E" w14:textId="77777777" w:rsidR="00A3358D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79528847" w14:textId="77777777" w:rsidR="00A3358D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78B8EF3" w14:textId="016E2372" w:rsidR="00A3358D" w:rsidRPr="00DF567E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</w:tc>
      </w:tr>
    </w:tbl>
    <w:p w14:paraId="4775C7BB" w14:textId="77777777" w:rsidR="00FB1923" w:rsidRPr="00DF567E" w:rsidRDefault="00FB1923" w:rsidP="00F735DC">
      <w:pPr>
        <w:pStyle w:val="ListParagraph"/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1FE93C72" w14:textId="51A6C45F" w:rsidR="00F735DC" w:rsidRPr="009A22EA" w:rsidRDefault="001A0EE0" w:rsidP="00B8211D">
      <w:pPr>
        <w:pStyle w:val="ListParagraph"/>
        <w:numPr>
          <w:ilvl w:val="0"/>
          <w:numId w:val="12"/>
        </w:numPr>
        <w:tabs>
          <w:tab w:val="left" w:pos="2268"/>
          <w:tab w:val="left" w:pos="6237"/>
          <w:tab w:val="left" w:pos="8328"/>
        </w:tabs>
        <w:spacing w:after="0" w:line="276" w:lineRule="auto"/>
        <w:contextualSpacing/>
        <w:rPr>
          <w:rFonts w:ascii="Lato" w:eastAsiaTheme="minorHAnsi" w:hAnsi="Lato" w:cstheme="minorBidi"/>
          <w:b/>
        </w:rPr>
      </w:pPr>
      <w:r w:rsidRPr="009A22EA">
        <w:rPr>
          <w:rFonts w:ascii="Lato" w:eastAsiaTheme="minorHAnsi" w:hAnsi="Lato" w:cstheme="minorBidi"/>
          <w:b/>
        </w:rPr>
        <w:t>What is your understanding and/</w:t>
      </w:r>
      <w:r w:rsidR="00F735DC" w:rsidRPr="009A22EA">
        <w:rPr>
          <w:rFonts w:ascii="Lato" w:eastAsiaTheme="minorHAnsi" w:hAnsi="Lato" w:cstheme="minorBidi"/>
          <w:b/>
        </w:rPr>
        <w:t>or experience of health issues facing Aboriginal people in the Northern Territory?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6"/>
      </w:tblGrid>
      <w:tr w:rsidR="00F735DC" w:rsidRPr="00DF567E" w14:paraId="609A9720" w14:textId="77777777" w:rsidTr="0072571E">
        <w:tc>
          <w:tcPr>
            <w:tcW w:w="9346" w:type="dxa"/>
          </w:tcPr>
          <w:p w14:paraId="51C09E54" w14:textId="757F6E07" w:rsidR="00F735DC" w:rsidRDefault="00F735DC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34ACE96C" w14:textId="5A673EAC" w:rsidR="00001C05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45DC2EF1" w14:textId="77D9D091" w:rsidR="00001C05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7A233A3E" w14:textId="77777777" w:rsidR="00001C05" w:rsidRPr="00DF567E" w:rsidRDefault="00001C05" w:rsidP="0072571E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55B7A553" w14:textId="77777777" w:rsidR="00F735DC" w:rsidRDefault="00F735DC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1F0D53E7" w14:textId="77777777" w:rsidR="00A3358D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455D9867" w14:textId="77777777" w:rsidR="00A3358D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  <w:p w14:paraId="6C890BE7" w14:textId="591CEA83" w:rsidR="00A3358D" w:rsidRPr="00DF567E" w:rsidRDefault="00A3358D" w:rsidP="00113AAC">
            <w:pPr>
              <w:tabs>
                <w:tab w:val="left" w:pos="2268"/>
                <w:tab w:val="left" w:pos="6237"/>
                <w:tab w:val="left" w:pos="8328"/>
              </w:tabs>
              <w:spacing w:after="0" w:line="276" w:lineRule="auto"/>
              <w:rPr>
                <w:rFonts w:ascii="Lato" w:eastAsiaTheme="minorHAnsi" w:hAnsi="Lato" w:cstheme="minorBidi"/>
              </w:rPr>
            </w:pPr>
          </w:p>
        </w:tc>
      </w:tr>
    </w:tbl>
    <w:p w14:paraId="25A48A5B" w14:textId="0D78C5C0" w:rsidR="00F735DC" w:rsidRDefault="00F735DC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6D470FD8" w14:textId="429EE853" w:rsidR="00A3358D" w:rsidRDefault="00A3358D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65438494" w14:textId="77777777" w:rsidR="00A3358D" w:rsidRPr="00DF567E" w:rsidRDefault="00A3358D" w:rsidP="00F735DC">
      <w:pPr>
        <w:tabs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51BEFA52" w14:textId="33991757" w:rsidR="00F735DC" w:rsidRPr="00442315" w:rsidRDefault="00710E9A" w:rsidP="00E438D9">
      <w:pPr>
        <w:pStyle w:val="Heading1"/>
        <w:rPr>
          <w:rFonts w:ascii="Lato" w:hAnsi="Lato"/>
          <w:color w:val="808080" w:themeColor="background1" w:themeShade="80"/>
        </w:rPr>
      </w:pPr>
      <w:bookmarkStart w:id="5" w:name="_Toc23762119"/>
      <w:r w:rsidRPr="00442315">
        <w:rPr>
          <w:rFonts w:ascii="Lato" w:hAnsi="Lato"/>
          <w:color w:val="808080" w:themeColor="background1" w:themeShade="80"/>
        </w:rPr>
        <w:t>Referee</w:t>
      </w:r>
      <w:r w:rsidR="00F735DC" w:rsidRPr="00442315">
        <w:rPr>
          <w:rFonts w:ascii="Lato" w:hAnsi="Lato"/>
          <w:color w:val="808080" w:themeColor="background1" w:themeShade="80"/>
        </w:rPr>
        <w:t>s</w:t>
      </w:r>
      <w:bookmarkEnd w:id="5"/>
    </w:p>
    <w:p w14:paraId="2695EA2B" w14:textId="144381A2" w:rsidR="00A52B2B" w:rsidRDefault="00395F2C" w:rsidP="004A22CB">
      <w:pPr>
        <w:rPr>
          <w:rFonts w:ascii="Lato" w:hAnsi="Lato"/>
        </w:rPr>
      </w:pPr>
      <w:r w:rsidRPr="00AF05A8">
        <w:rPr>
          <w:rFonts w:ascii="Lato" w:hAnsi="Lato"/>
        </w:rPr>
        <w:t>Please</w:t>
      </w:r>
      <w:r w:rsidR="00C32B9A">
        <w:rPr>
          <w:rFonts w:ascii="Lato" w:hAnsi="Lato"/>
        </w:rPr>
        <w:t xml:space="preserve"> provide </w:t>
      </w:r>
      <w:r w:rsidR="00A52B2B" w:rsidRPr="00AF05A8">
        <w:rPr>
          <w:rFonts w:ascii="Lato" w:hAnsi="Lato"/>
        </w:rPr>
        <w:t xml:space="preserve">contact details </w:t>
      </w:r>
      <w:r w:rsidR="00E42737" w:rsidRPr="00AF05A8">
        <w:rPr>
          <w:rFonts w:ascii="Lato" w:hAnsi="Lato"/>
        </w:rPr>
        <w:t xml:space="preserve">of </w:t>
      </w:r>
      <w:r w:rsidR="00A52B2B" w:rsidRPr="00AF05A8">
        <w:rPr>
          <w:rFonts w:ascii="Lato" w:hAnsi="Lato"/>
        </w:rPr>
        <w:t xml:space="preserve">two people </w:t>
      </w:r>
      <w:r w:rsidR="0030318F">
        <w:rPr>
          <w:rFonts w:ascii="Lato" w:hAnsi="Lato"/>
        </w:rPr>
        <w:t>that the</w:t>
      </w:r>
      <w:r w:rsidR="000A46B7">
        <w:rPr>
          <w:rFonts w:ascii="Lato" w:hAnsi="Lato"/>
        </w:rPr>
        <w:t xml:space="preserve"> </w:t>
      </w:r>
      <w:r w:rsidR="002A7230">
        <w:rPr>
          <w:rFonts w:ascii="Lato" w:hAnsi="Lato"/>
        </w:rPr>
        <w:t>Scholarship Panel</w:t>
      </w:r>
      <w:r w:rsidR="000A46B7">
        <w:rPr>
          <w:rFonts w:ascii="Lato" w:hAnsi="Lato"/>
        </w:rPr>
        <w:t xml:space="preserve"> </w:t>
      </w:r>
      <w:r w:rsidR="0030318F">
        <w:rPr>
          <w:rFonts w:ascii="Lato" w:hAnsi="Lato"/>
        </w:rPr>
        <w:t>can contact to get references</w:t>
      </w:r>
      <w:r w:rsidR="000A46B7">
        <w:rPr>
          <w:rFonts w:ascii="Lato" w:hAnsi="Lato"/>
        </w:rPr>
        <w:t>.</w:t>
      </w:r>
      <w:r w:rsidR="002D6F82">
        <w:rPr>
          <w:rFonts w:ascii="Lato" w:hAnsi="Lato"/>
        </w:rPr>
        <w:t xml:space="preserve">  </w:t>
      </w:r>
      <w:r w:rsidR="00DA6F0D">
        <w:rPr>
          <w:rFonts w:ascii="Lato" w:hAnsi="Lato"/>
        </w:rPr>
        <w:t>Referees</w:t>
      </w:r>
      <w:r w:rsidR="002D6F82">
        <w:rPr>
          <w:rFonts w:ascii="Lato" w:hAnsi="Lato"/>
        </w:rPr>
        <w:t xml:space="preserve"> will be contacted</w:t>
      </w:r>
      <w:r w:rsidR="00DA6F0D">
        <w:rPr>
          <w:rFonts w:ascii="Lato" w:hAnsi="Lato"/>
        </w:rPr>
        <w:t xml:space="preserve"> to </w:t>
      </w:r>
      <w:r w:rsidR="009D336E">
        <w:rPr>
          <w:rFonts w:ascii="Lato" w:hAnsi="Lato"/>
        </w:rPr>
        <w:t>provide comments.</w:t>
      </w:r>
    </w:p>
    <w:p w14:paraId="737A2470" w14:textId="65586B39" w:rsidR="002C7D04" w:rsidRDefault="00E13D1E" w:rsidP="002C7D04">
      <w:pPr>
        <w:spacing w:before="240"/>
        <w:rPr>
          <w:rFonts w:ascii="Lato" w:hAnsi="Lato"/>
        </w:rPr>
      </w:pPr>
      <w:r>
        <w:rPr>
          <w:rFonts w:ascii="Lato" w:hAnsi="Lato"/>
          <w:b/>
        </w:rPr>
        <w:t>1</w:t>
      </w:r>
      <w:r w:rsidRPr="00E13D1E">
        <w:rPr>
          <w:rFonts w:ascii="Lato" w:hAnsi="Lato"/>
          <w:b/>
          <w:vertAlign w:val="superscript"/>
        </w:rPr>
        <w:t>st</w:t>
      </w:r>
      <w:r>
        <w:rPr>
          <w:rFonts w:ascii="Lato" w:hAnsi="Lato"/>
          <w:b/>
        </w:rPr>
        <w:t xml:space="preserve"> </w:t>
      </w:r>
      <w:r w:rsidR="00602849">
        <w:rPr>
          <w:rFonts w:ascii="Lato" w:hAnsi="Lato"/>
          <w:b/>
        </w:rPr>
        <w:t xml:space="preserve">Preferred </w:t>
      </w:r>
      <w:r w:rsidR="00444183">
        <w:rPr>
          <w:rFonts w:ascii="Lato" w:hAnsi="Lato"/>
          <w:b/>
        </w:rPr>
        <w:t>Referee name</w:t>
      </w:r>
      <w:r w:rsidR="002C7D04">
        <w:rPr>
          <w:rFonts w:ascii="Lato" w:hAnsi="Lato"/>
        </w:rPr>
        <w:t xml:space="preserve">: </w:t>
      </w:r>
      <w:r w:rsidR="000A46B7">
        <w:rPr>
          <w:rFonts w:ascii="Lato" w:hAnsi="Lato"/>
        </w:rPr>
        <w:t>___________________________</w:t>
      </w:r>
      <w:r>
        <w:rPr>
          <w:rFonts w:ascii="Lato" w:hAnsi="Lato"/>
        </w:rPr>
        <w:t>___________________</w:t>
      </w:r>
    </w:p>
    <w:p w14:paraId="670150B9" w14:textId="4B984861" w:rsidR="00AB094D" w:rsidRPr="0064124E" w:rsidRDefault="00AB094D" w:rsidP="00AC004A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</w:rPr>
      </w:pPr>
      <w:r>
        <w:rPr>
          <w:rFonts w:eastAsiaTheme="minorHAnsi" w:cstheme="minorBidi"/>
          <w:b/>
        </w:rPr>
        <w:tab/>
      </w:r>
      <w:r w:rsidRPr="0064124E">
        <w:rPr>
          <w:rFonts w:ascii="Lato" w:hAnsi="Lato"/>
        </w:rPr>
        <w:t>Relationship to Referee: _____________________________</w:t>
      </w:r>
      <w:r w:rsidR="000F57BA">
        <w:rPr>
          <w:rFonts w:ascii="Lato" w:hAnsi="Lato"/>
        </w:rPr>
        <w:t>_______________</w:t>
      </w:r>
    </w:p>
    <w:p w14:paraId="0BA69C22" w14:textId="6C1176AD" w:rsidR="00AB094D" w:rsidRDefault="00AB094D" w:rsidP="00AC004A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</w:rPr>
      </w:pPr>
      <w:r w:rsidRPr="0064124E">
        <w:rPr>
          <w:rFonts w:eastAsiaTheme="minorHAnsi" w:cstheme="minorBidi"/>
        </w:rPr>
        <w:tab/>
      </w:r>
      <w:r w:rsidRPr="0064124E">
        <w:rPr>
          <w:rFonts w:ascii="Lato" w:hAnsi="Lato"/>
        </w:rPr>
        <w:t>How long have you known the Referee?</w:t>
      </w:r>
      <w:r>
        <w:rPr>
          <w:rFonts w:ascii="Lato" w:hAnsi="Lato"/>
          <w:b/>
        </w:rPr>
        <w:t xml:space="preserve"> </w:t>
      </w:r>
      <w:r w:rsidRPr="00AB094D">
        <w:rPr>
          <w:rFonts w:ascii="Lato" w:hAnsi="Lato"/>
          <w:b/>
        </w:rPr>
        <w:t>__________________________</w:t>
      </w:r>
      <w:r w:rsidR="000F57BA">
        <w:rPr>
          <w:rFonts w:ascii="Lato" w:hAnsi="Lato"/>
          <w:b/>
        </w:rPr>
        <w:t>__</w:t>
      </w:r>
    </w:p>
    <w:p w14:paraId="3B1A6852" w14:textId="495FF7CA" w:rsidR="005B25F9" w:rsidRDefault="005B25F9" w:rsidP="005B25F9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</w:rPr>
      </w:pPr>
      <w:r w:rsidRPr="0064124E">
        <w:rPr>
          <w:rFonts w:eastAsiaTheme="minorHAnsi" w:cstheme="minorBidi"/>
        </w:rPr>
        <w:tab/>
      </w:r>
      <w:r>
        <w:rPr>
          <w:rFonts w:ascii="Lato" w:hAnsi="Lato"/>
        </w:rPr>
        <w:t>Email</w:t>
      </w:r>
      <w:r w:rsidR="00444183">
        <w:rPr>
          <w:rFonts w:ascii="Lato" w:hAnsi="Lato"/>
        </w:rPr>
        <w:t xml:space="preserve"> and phone contact</w:t>
      </w:r>
      <w:r w:rsidRPr="0064124E">
        <w:rPr>
          <w:rFonts w:ascii="Lato" w:hAnsi="Lato"/>
        </w:rPr>
        <w:t>:</w:t>
      </w:r>
      <w:r>
        <w:rPr>
          <w:rFonts w:ascii="Lato" w:hAnsi="Lato"/>
          <w:b/>
        </w:rPr>
        <w:t xml:space="preserve"> </w:t>
      </w:r>
      <w:r w:rsidRPr="00AB094D">
        <w:rPr>
          <w:rFonts w:ascii="Lato" w:hAnsi="Lato"/>
          <w:b/>
        </w:rPr>
        <w:t>____________________________________</w:t>
      </w:r>
      <w:r>
        <w:rPr>
          <w:rFonts w:ascii="Lato" w:hAnsi="Lato"/>
          <w:b/>
        </w:rPr>
        <w:t>___</w:t>
      </w:r>
      <w:r w:rsidR="000F57BA">
        <w:rPr>
          <w:rFonts w:ascii="Lato" w:hAnsi="Lato"/>
          <w:b/>
        </w:rPr>
        <w:t>____</w:t>
      </w:r>
    </w:p>
    <w:p w14:paraId="736B6BA0" w14:textId="77777777" w:rsidR="00AB094D" w:rsidRDefault="00AB094D" w:rsidP="002C7D04">
      <w:pPr>
        <w:spacing w:before="240"/>
        <w:rPr>
          <w:rFonts w:ascii="Lato" w:hAnsi="Lato"/>
        </w:rPr>
      </w:pPr>
    </w:p>
    <w:p w14:paraId="61820CEF" w14:textId="5EBA7FC5" w:rsidR="000A46B7" w:rsidRDefault="000A46B7" w:rsidP="002C7D04">
      <w:pPr>
        <w:spacing w:before="240"/>
        <w:rPr>
          <w:rFonts w:ascii="Lato" w:hAnsi="Lato"/>
        </w:rPr>
      </w:pPr>
      <w:r w:rsidRPr="002C7D04">
        <w:rPr>
          <w:rFonts w:ascii="Lato" w:hAnsi="Lato"/>
          <w:b/>
        </w:rPr>
        <w:lastRenderedPageBreak/>
        <w:t>2</w:t>
      </w:r>
      <w:r w:rsidRPr="002C7D04">
        <w:rPr>
          <w:rFonts w:ascii="Lato" w:hAnsi="Lato"/>
          <w:b/>
          <w:vertAlign w:val="superscript"/>
        </w:rPr>
        <w:t>nd</w:t>
      </w:r>
      <w:r w:rsidRPr="002C7D04">
        <w:rPr>
          <w:rFonts w:ascii="Lato" w:hAnsi="Lato"/>
          <w:b/>
        </w:rPr>
        <w:t xml:space="preserve"> </w:t>
      </w:r>
      <w:r w:rsidR="00E13D1E">
        <w:rPr>
          <w:rFonts w:ascii="Lato" w:hAnsi="Lato"/>
          <w:b/>
        </w:rPr>
        <w:t xml:space="preserve">Preferred </w:t>
      </w:r>
      <w:r w:rsidR="00444183">
        <w:rPr>
          <w:rFonts w:ascii="Lato" w:hAnsi="Lato"/>
          <w:b/>
        </w:rPr>
        <w:t>Referee name</w:t>
      </w:r>
      <w:r w:rsidR="002C7D04">
        <w:rPr>
          <w:rFonts w:ascii="Lato" w:hAnsi="Lato"/>
        </w:rPr>
        <w:t xml:space="preserve">: </w:t>
      </w:r>
      <w:r>
        <w:rPr>
          <w:rFonts w:ascii="Lato" w:hAnsi="Lato"/>
        </w:rPr>
        <w:t>___________________________</w:t>
      </w:r>
      <w:r w:rsidR="00E13D1E">
        <w:rPr>
          <w:rFonts w:ascii="Lato" w:hAnsi="Lato"/>
        </w:rPr>
        <w:t>___________________</w:t>
      </w:r>
    </w:p>
    <w:p w14:paraId="42E52CDB" w14:textId="378A1441" w:rsidR="00AC004A" w:rsidRPr="009735FD" w:rsidRDefault="00AC004A" w:rsidP="00AC004A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  <w:b/>
        </w:rPr>
      </w:pPr>
      <w:r>
        <w:rPr>
          <w:rFonts w:ascii="Lato" w:hAnsi="Lato"/>
          <w:b/>
        </w:rPr>
        <w:tab/>
      </w:r>
      <w:r w:rsidRPr="00B304A1">
        <w:rPr>
          <w:rFonts w:ascii="Lato" w:hAnsi="Lato"/>
        </w:rPr>
        <w:t>Relationship to Referee</w:t>
      </w:r>
      <w:r>
        <w:rPr>
          <w:rFonts w:ascii="Lato" w:hAnsi="Lato"/>
          <w:b/>
        </w:rPr>
        <w:t>:</w:t>
      </w:r>
      <w:r w:rsidRPr="00AB094D">
        <w:rPr>
          <w:rFonts w:ascii="Lato" w:hAnsi="Lato"/>
          <w:b/>
        </w:rPr>
        <w:t xml:space="preserve"> ________________________</w:t>
      </w:r>
      <w:r w:rsidR="000F57BA">
        <w:rPr>
          <w:rFonts w:ascii="Lato" w:hAnsi="Lato"/>
          <w:b/>
        </w:rPr>
        <w:t>____________________</w:t>
      </w:r>
    </w:p>
    <w:p w14:paraId="6CF6A659" w14:textId="517FDD2A" w:rsidR="00AC004A" w:rsidRDefault="00AC004A" w:rsidP="00AC004A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</w:rPr>
      </w:pPr>
      <w:r>
        <w:rPr>
          <w:rFonts w:eastAsiaTheme="minorHAnsi" w:cstheme="minorBidi"/>
          <w:b/>
        </w:rPr>
        <w:tab/>
      </w:r>
      <w:r w:rsidRPr="00B304A1">
        <w:rPr>
          <w:rFonts w:ascii="Lato" w:hAnsi="Lato"/>
        </w:rPr>
        <w:t xml:space="preserve">How long have you known the Referee? </w:t>
      </w:r>
      <w:r w:rsidRPr="00AB094D">
        <w:rPr>
          <w:rFonts w:ascii="Lato" w:hAnsi="Lato"/>
          <w:b/>
        </w:rPr>
        <w:t>____</w:t>
      </w:r>
      <w:r w:rsidR="000F57BA">
        <w:rPr>
          <w:rFonts w:ascii="Lato" w:hAnsi="Lato"/>
          <w:b/>
        </w:rPr>
        <w:t>________________________</w:t>
      </w:r>
    </w:p>
    <w:p w14:paraId="083C3FD0" w14:textId="52FE29D0" w:rsidR="005B25F9" w:rsidRDefault="005B25F9" w:rsidP="005B25F9">
      <w:pPr>
        <w:tabs>
          <w:tab w:val="left" w:pos="567"/>
          <w:tab w:val="left" w:pos="2268"/>
          <w:tab w:val="left" w:pos="5387"/>
          <w:tab w:val="left" w:pos="8328"/>
        </w:tabs>
        <w:spacing w:line="276" w:lineRule="auto"/>
        <w:rPr>
          <w:rFonts w:eastAsiaTheme="minorHAnsi" w:cstheme="minorBidi"/>
        </w:rPr>
      </w:pPr>
      <w:r w:rsidRPr="0064124E">
        <w:rPr>
          <w:rFonts w:eastAsiaTheme="minorHAnsi" w:cstheme="minorBidi"/>
        </w:rPr>
        <w:tab/>
      </w:r>
      <w:r>
        <w:rPr>
          <w:rFonts w:ascii="Lato" w:hAnsi="Lato"/>
        </w:rPr>
        <w:t>Email</w:t>
      </w:r>
      <w:r w:rsidR="00444183">
        <w:rPr>
          <w:rFonts w:ascii="Lato" w:hAnsi="Lato"/>
        </w:rPr>
        <w:t xml:space="preserve"> and phone contact</w:t>
      </w:r>
      <w:r w:rsidRPr="0064124E">
        <w:rPr>
          <w:rFonts w:ascii="Lato" w:hAnsi="Lato"/>
        </w:rPr>
        <w:t>:</w:t>
      </w:r>
      <w:r>
        <w:rPr>
          <w:rFonts w:ascii="Lato" w:hAnsi="Lato"/>
          <w:b/>
        </w:rPr>
        <w:t xml:space="preserve"> </w:t>
      </w:r>
      <w:r w:rsidRPr="00AB094D">
        <w:rPr>
          <w:rFonts w:ascii="Lato" w:hAnsi="Lato"/>
          <w:b/>
        </w:rPr>
        <w:t>____________________________________</w:t>
      </w:r>
      <w:r>
        <w:rPr>
          <w:rFonts w:ascii="Lato" w:hAnsi="Lato"/>
          <w:b/>
        </w:rPr>
        <w:t>___</w:t>
      </w:r>
      <w:r w:rsidR="000F57BA">
        <w:rPr>
          <w:rFonts w:ascii="Lato" w:hAnsi="Lato"/>
          <w:b/>
        </w:rPr>
        <w:t>____</w:t>
      </w:r>
    </w:p>
    <w:p w14:paraId="06B75A02" w14:textId="77777777" w:rsidR="000A46B7" w:rsidRPr="000A46B7" w:rsidRDefault="000A46B7" w:rsidP="000A46B7">
      <w:pPr>
        <w:rPr>
          <w:rFonts w:ascii="Lato" w:hAnsi="Lato"/>
        </w:rPr>
      </w:pPr>
    </w:p>
    <w:p w14:paraId="47C80C09" w14:textId="77777777" w:rsidR="00F735DC" w:rsidRPr="00442315" w:rsidRDefault="00F735DC" w:rsidP="00E438D9">
      <w:pPr>
        <w:pStyle w:val="Heading1"/>
        <w:rPr>
          <w:rFonts w:ascii="Lato" w:hAnsi="Lato"/>
          <w:color w:val="808080" w:themeColor="background1" w:themeShade="80"/>
        </w:rPr>
      </w:pPr>
      <w:bookmarkStart w:id="6" w:name="_Toc23762120"/>
      <w:r w:rsidRPr="00442315">
        <w:rPr>
          <w:rFonts w:ascii="Lato" w:hAnsi="Lato"/>
          <w:color w:val="808080" w:themeColor="background1" w:themeShade="80"/>
        </w:rPr>
        <w:t>Declaration</w:t>
      </w:r>
      <w:bookmarkEnd w:id="6"/>
    </w:p>
    <w:p w14:paraId="6082801F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097A10B6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>I hereby declare that all information supplied in this application is true and correct and I am of Aboriginal and/or Torres Strait Islander descent.</w:t>
      </w:r>
    </w:p>
    <w:p w14:paraId="2ADFDBBA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68FD3E97" w14:textId="734A0A52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 xml:space="preserve">I understand my obligation to immediately inform the Aboriginal Workforce Development Unit in writing via email </w:t>
      </w:r>
      <w:hyperlink r:id="rId12" w:history="1">
        <w:r w:rsidRPr="00DF567E">
          <w:rPr>
            <w:rFonts w:ascii="Lato" w:eastAsiaTheme="minorHAnsi" w:hAnsi="Lato" w:cstheme="minorBidi"/>
            <w:color w:val="0563C1" w:themeColor="hyperlink"/>
            <w:u w:val="single"/>
          </w:rPr>
          <w:t>AWD.DoH@nt.gov.au</w:t>
        </w:r>
      </w:hyperlink>
      <w:r w:rsidRPr="00DF567E">
        <w:rPr>
          <w:rFonts w:ascii="Lato" w:eastAsiaTheme="minorHAnsi" w:hAnsi="Lato" w:cstheme="minorBidi"/>
        </w:rPr>
        <w:t xml:space="preserve"> of any changes to my circumstances </w:t>
      </w:r>
      <w:r w:rsidR="006B5C46">
        <w:rPr>
          <w:rFonts w:ascii="Lato" w:eastAsiaTheme="minorHAnsi" w:hAnsi="Lato" w:cstheme="minorBidi"/>
        </w:rPr>
        <w:t>relating to my</w:t>
      </w:r>
      <w:r w:rsidRPr="00DF567E">
        <w:rPr>
          <w:rFonts w:ascii="Lato" w:eastAsiaTheme="minorHAnsi" w:hAnsi="Lato" w:cstheme="minorBidi"/>
        </w:rPr>
        <w:t xml:space="preserve"> </w:t>
      </w:r>
      <w:r w:rsidR="006B5C46" w:rsidRPr="006B5C46">
        <w:rPr>
          <w:rFonts w:ascii="Lato" w:eastAsiaTheme="minorHAnsi" w:hAnsi="Lato" w:cstheme="minorBidi"/>
        </w:rPr>
        <w:t>Certificate IV Aboriginal &amp;/or Torres Strait Islander Primary Health Care (Practice)</w:t>
      </w:r>
      <w:r w:rsidR="006B5C46">
        <w:rPr>
          <w:rFonts w:ascii="Lato" w:eastAsiaTheme="minorHAnsi" w:hAnsi="Lato" w:cstheme="minorBidi"/>
        </w:rPr>
        <w:t xml:space="preserve"> studies.</w:t>
      </w:r>
    </w:p>
    <w:p w14:paraId="565726C2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6876BCA3" w14:textId="402DCC6A" w:rsidR="00F735DC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3807C77D" w14:textId="77777777" w:rsidR="00790B3A" w:rsidRPr="00DF567E" w:rsidRDefault="00790B3A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2E2FA317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_________________________</w:t>
      </w:r>
      <w:r w:rsidR="002424BE" w:rsidRPr="00DF567E">
        <w:rPr>
          <w:rFonts w:ascii="Lato" w:eastAsiaTheme="minorHAnsi" w:hAnsi="Lato" w:cstheme="minorBidi"/>
          <w:b/>
        </w:rPr>
        <w:t>_______________________________</w:t>
      </w:r>
    </w:p>
    <w:p w14:paraId="74907614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Applicant’s Name</w:t>
      </w:r>
    </w:p>
    <w:p w14:paraId="650EDD77" w14:textId="7B34E04D" w:rsidR="00F735DC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368DF50A" w14:textId="77777777" w:rsidR="00FF213C" w:rsidRPr="00DF567E" w:rsidRDefault="00FF213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06531658" w14:textId="679F39DE" w:rsidR="00F735DC" w:rsidRPr="00DF567E" w:rsidRDefault="00F735DC" w:rsidP="00790B3A">
      <w:pPr>
        <w:tabs>
          <w:tab w:val="left" w:pos="284"/>
          <w:tab w:val="left" w:pos="709"/>
          <w:tab w:val="left" w:pos="2268"/>
          <w:tab w:val="left" w:pos="6379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__________________________________________________</w:t>
      </w:r>
      <w:r w:rsidR="002424BE" w:rsidRPr="00DF567E">
        <w:rPr>
          <w:rFonts w:ascii="Lato" w:eastAsiaTheme="minorHAnsi" w:hAnsi="Lato" w:cstheme="minorBidi"/>
          <w:b/>
        </w:rPr>
        <w:t>_____</w:t>
      </w:r>
      <w:r w:rsidR="00790B3A">
        <w:rPr>
          <w:rFonts w:ascii="Lato" w:eastAsiaTheme="minorHAnsi" w:hAnsi="Lato" w:cstheme="minorBidi"/>
          <w:b/>
        </w:rPr>
        <w:tab/>
        <w:t>…../……/</w:t>
      </w:r>
    </w:p>
    <w:p w14:paraId="3C8CE7F7" w14:textId="3F434A13" w:rsidR="00F735DC" w:rsidRPr="00DF567E" w:rsidRDefault="00790B3A" w:rsidP="00790B3A">
      <w:pPr>
        <w:tabs>
          <w:tab w:val="left" w:pos="284"/>
          <w:tab w:val="left" w:pos="709"/>
          <w:tab w:val="left" w:pos="2268"/>
          <w:tab w:val="left" w:pos="6663"/>
        </w:tabs>
        <w:spacing w:after="0" w:line="276" w:lineRule="auto"/>
        <w:rPr>
          <w:rFonts w:ascii="Lato" w:eastAsiaTheme="minorHAnsi" w:hAnsi="Lato" w:cstheme="minorBidi"/>
          <w:b/>
        </w:rPr>
      </w:pPr>
      <w:r>
        <w:rPr>
          <w:rFonts w:ascii="Lato" w:eastAsiaTheme="minorHAnsi" w:hAnsi="Lato" w:cstheme="minorBidi"/>
          <w:b/>
        </w:rPr>
        <w:t>Applicant’s Signature</w:t>
      </w:r>
      <w:r>
        <w:rPr>
          <w:rFonts w:ascii="Lato" w:eastAsiaTheme="minorHAnsi" w:hAnsi="Lato" w:cstheme="minorBidi"/>
          <w:b/>
        </w:rPr>
        <w:tab/>
      </w:r>
      <w:r>
        <w:rPr>
          <w:rFonts w:ascii="Lato" w:eastAsiaTheme="minorHAnsi" w:hAnsi="Lato" w:cstheme="minorBidi"/>
          <w:b/>
        </w:rPr>
        <w:tab/>
      </w:r>
      <w:r w:rsidR="00F735DC" w:rsidRPr="00DF567E">
        <w:rPr>
          <w:rFonts w:ascii="Lato" w:eastAsiaTheme="minorHAnsi" w:hAnsi="Lato" w:cstheme="minorBidi"/>
          <w:b/>
        </w:rPr>
        <w:t>Date</w:t>
      </w:r>
    </w:p>
    <w:p w14:paraId="04ABB8D7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7371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4ADEB5DE" w14:textId="77777777" w:rsidR="00F735DC" w:rsidRPr="00DF567E" w:rsidRDefault="00F735DC" w:rsidP="00F735DC">
      <w:pPr>
        <w:tabs>
          <w:tab w:val="left" w:pos="1134"/>
          <w:tab w:val="left" w:pos="5670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5CF3F477" w14:textId="77777777" w:rsidR="00F735DC" w:rsidRPr="00DF567E" w:rsidRDefault="00F735DC" w:rsidP="00F735DC">
      <w:pPr>
        <w:tabs>
          <w:tab w:val="left" w:pos="1134"/>
          <w:tab w:val="left" w:pos="5670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15F66BE0" w14:textId="77777777" w:rsidR="00F735DC" w:rsidRPr="00DF567E" w:rsidRDefault="00F735DC" w:rsidP="00F735DC">
      <w:pPr>
        <w:tabs>
          <w:tab w:val="left" w:pos="1134"/>
          <w:tab w:val="left" w:pos="5670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9952068" w14:textId="77777777" w:rsidR="00F735DC" w:rsidRPr="00DF567E" w:rsidRDefault="00F735DC" w:rsidP="00F735DC">
      <w:pPr>
        <w:tabs>
          <w:tab w:val="left" w:pos="1134"/>
          <w:tab w:val="left" w:pos="5670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5908F9D1" w14:textId="77777777" w:rsidR="00F735DC" w:rsidRPr="00DF567E" w:rsidRDefault="00CD3AE6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  <w:r w:rsidRPr="00DF567E">
        <w:rPr>
          <w:rFonts w:ascii="Lato" w:eastAsiaTheme="minorHAnsi" w:hAnsi="Lato" w:cstheme="minorBidi"/>
          <w:b/>
        </w:rPr>
        <w:t>Send your application to:</w:t>
      </w:r>
    </w:p>
    <w:p w14:paraId="48649E11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 xml:space="preserve">ABORIGINAL WORKFORCE DEVELOPMENT, NT DEPARTMENT OF HEALTH </w:t>
      </w:r>
    </w:p>
    <w:p w14:paraId="5710D588" w14:textId="77777777" w:rsidR="00F735DC" w:rsidRPr="00DF567E" w:rsidRDefault="002A7BB7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>Via</w:t>
      </w:r>
      <w:r w:rsidR="00F735DC" w:rsidRPr="00DF567E">
        <w:rPr>
          <w:rFonts w:ascii="Lato" w:eastAsiaTheme="minorHAnsi" w:hAnsi="Lato" w:cstheme="minorBidi"/>
        </w:rPr>
        <w:t xml:space="preserve"> email:  </w:t>
      </w:r>
      <w:hyperlink r:id="rId13" w:history="1">
        <w:r w:rsidR="00F735DC" w:rsidRPr="00DF567E">
          <w:rPr>
            <w:rFonts w:ascii="Lato" w:eastAsiaTheme="minorHAnsi" w:hAnsi="Lato" w:cstheme="minorBidi"/>
            <w:color w:val="0563C1" w:themeColor="hyperlink"/>
            <w:u w:val="single"/>
          </w:rPr>
          <w:t>AWD.DoH@nt.gov.au</w:t>
        </w:r>
      </w:hyperlink>
      <w:r w:rsidR="00F735DC" w:rsidRPr="00DF567E">
        <w:rPr>
          <w:rFonts w:ascii="Lato" w:eastAsiaTheme="minorHAnsi" w:hAnsi="Lato" w:cstheme="minorBidi"/>
        </w:rPr>
        <w:t xml:space="preserve"> </w:t>
      </w:r>
      <w:r w:rsidR="00F14DCC" w:rsidRPr="00DF567E">
        <w:rPr>
          <w:rFonts w:ascii="Lato" w:eastAsiaTheme="minorHAnsi" w:hAnsi="Lato" w:cstheme="minorBidi"/>
        </w:rPr>
        <w:t xml:space="preserve">OR </w:t>
      </w:r>
      <w:r w:rsidR="00F735DC" w:rsidRPr="00DF567E">
        <w:rPr>
          <w:rFonts w:ascii="Lato" w:eastAsiaTheme="minorHAnsi" w:hAnsi="Lato" w:cstheme="minorBidi"/>
        </w:rPr>
        <w:t xml:space="preserve">post to PO Box 40596, Casuarina NT 0811. </w:t>
      </w:r>
    </w:p>
    <w:p w14:paraId="3BDC96B3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188E3822" w14:textId="77777777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rPr>
          <w:rFonts w:ascii="Lato" w:eastAsiaTheme="minorHAnsi" w:hAnsi="Lato" w:cstheme="minorBidi"/>
          <w:b/>
        </w:rPr>
      </w:pPr>
    </w:p>
    <w:p w14:paraId="230C216F" w14:textId="70F4D82E" w:rsidR="00F735DC" w:rsidRPr="00DF567E" w:rsidRDefault="00F735DC" w:rsidP="00F735DC">
      <w:pPr>
        <w:tabs>
          <w:tab w:val="left" w:pos="284"/>
          <w:tab w:val="left" w:pos="709"/>
          <w:tab w:val="left" w:pos="2268"/>
          <w:tab w:val="left" w:pos="5387"/>
          <w:tab w:val="left" w:pos="8328"/>
        </w:tabs>
        <w:spacing w:after="0" w:line="276" w:lineRule="auto"/>
        <w:jc w:val="center"/>
        <w:rPr>
          <w:rFonts w:ascii="Lato" w:eastAsiaTheme="minorHAnsi" w:hAnsi="Lato" w:cstheme="minorBidi"/>
          <w:b/>
          <w:sz w:val="28"/>
        </w:rPr>
      </w:pPr>
      <w:r w:rsidRPr="00DF567E">
        <w:rPr>
          <w:rFonts w:ascii="Lato" w:eastAsiaTheme="minorHAnsi" w:hAnsi="Lato" w:cstheme="minorBidi"/>
          <w:b/>
          <w:sz w:val="28"/>
        </w:rPr>
        <w:t xml:space="preserve">Applications must be received by </w:t>
      </w:r>
      <w:r w:rsidRPr="00DF567E">
        <w:rPr>
          <w:rFonts w:ascii="Lato" w:eastAsiaTheme="minorHAnsi" w:hAnsi="Lato" w:cstheme="minorBidi"/>
          <w:b/>
          <w:color w:val="FF0000"/>
          <w:sz w:val="28"/>
        </w:rPr>
        <w:t xml:space="preserve">4pm Monday </w:t>
      </w:r>
      <w:r w:rsidR="003F5B25" w:rsidRPr="00DF567E">
        <w:rPr>
          <w:rFonts w:ascii="Lato" w:eastAsiaTheme="minorHAnsi" w:hAnsi="Lato" w:cstheme="minorBidi"/>
          <w:b/>
          <w:color w:val="FF0000"/>
          <w:sz w:val="28"/>
        </w:rPr>
        <w:t>9</w:t>
      </w:r>
      <w:r w:rsidR="00836BA3" w:rsidRPr="00DF567E">
        <w:rPr>
          <w:rFonts w:ascii="Lato" w:eastAsiaTheme="minorHAnsi" w:hAnsi="Lato" w:cstheme="minorBidi"/>
          <w:b/>
          <w:color w:val="FF0000"/>
          <w:sz w:val="28"/>
        </w:rPr>
        <w:t xml:space="preserve"> </w:t>
      </w:r>
      <w:r w:rsidRPr="00DF567E">
        <w:rPr>
          <w:rFonts w:ascii="Lato" w:eastAsiaTheme="minorHAnsi" w:hAnsi="Lato" w:cstheme="minorBidi"/>
          <w:b/>
          <w:color w:val="FF0000"/>
          <w:sz w:val="28"/>
        </w:rPr>
        <w:t>March 20</w:t>
      </w:r>
      <w:r w:rsidR="003F5B25" w:rsidRPr="00DF567E">
        <w:rPr>
          <w:rFonts w:ascii="Lato" w:eastAsiaTheme="minorHAnsi" w:hAnsi="Lato" w:cstheme="minorBidi"/>
          <w:b/>
          <w:color w:val="FF0000"/>
          <w:sz w:val="28"/>
        </w:rPr>
        <w:t>20</w:t>
      </w:r>
    </w:p>
    <w:p w14:paraId="683D82DC" w14:textId="77777777" w:rsidR="00AE4039" w:rsidRDefault="00F735DC" w:rsidP="00AE4039">
      <w:pPr>
        <w:pStyle w:val="Heading1"/>
        <w:rPr>
          <w:rFonts w:ascii="Lato" w:eastAsiaTheme="minorHAnsi" w:hAnsi="Lato" w:cstheme="minorBidi"/>
          <w:b w:val="0"/>
          <w:color w:val="808080" w:themeColor="background1" w:themeShade="80"/>
          <w:sz w:val="28"/>
          <w:szCs w:val="28"/>
        </w:rPr>
      </w:pPr>
      <w:r w:rsidRPr="00DF567E">
        <w:rPr>
          <w:rFonts w:ascii="Lato" w:eastAsiaTheme="minorHAnsi" w:hAnsi="Lato" w:cstheme="minorBidi"/>
          <w:color w:val="808080" w:themeColor="background1" w:themeShade="80"/>
          <w:sz w:val="28"/>
          <w:szCs w:val="28"/>
        </w:rPr>
        <w:br w:type="page"/>
      </w:r>
      <w:bookmarkStart w:id="7" w:name="_Toc23762121"/>
      <w:r w:rsidRPr="00442315">
        <w:rPr>
          <w:rFonts w:ascii="Lato" w:hAnsi="Lato"/>
          <w:color w:val="808080" w:themeColor="background1" w:themeShade="80"/>
        </w:rPr>
        <w:lastRenderedPageBreak/>
        <w:t>Checklist for Applicants</w:t>
      </w:r>
      <w:bookmarkEnd w:id="7"/>
      <w:r w:rsidRPr="003F03DF">
        <w:rPr>
          <w:rFonts w:ascii="Lato" w:hAnsi="Lato"/>
          <w:color w:val="808080" w:themeColor="background1" w:themeShade="80"/>
        </w:rPr>
        <w:t xml:space="preserve"> </w:t>
      </w:r>
    </w:p>
    <w:p w14:paraId="0F1A09BC" w14:textId="77777777" w:rsidR="00A3358D" w:rsidRDefault="00F735D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 w:rsidRPr="00DF567E">
        <w:rPr>
          <w:rFonts w:ascii="Lato" w:eastAsiaTheme="minorHAnsi" w:hAnsi="Lato" w:cstheme="minorBidi"/>
        </w:rPr>
        <w:t xml:space="preserve">This checklist will help you complete your application. </w:t>
      </w:r>
    </w:p>
    <w:p w14:paraId="5543299E" w14:textId="77777777" w:rsidR="00A3358D" w:rsidRDefault="00A3358D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18B5BDF5" w14:textId="712C8DA7" w:rsidR="00F735DC" w:rsidRPr="00DF567E" w:rsidRDefault="00C36C26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>
        <w:rPr>
          <w:rFonts w:ascii="Lato" w:eastAsiaTheme="minorHAnsi" w:hAnsi="Lato" w:cstheme="minorBidi"/>
        </w:rPr>
        <w:t>The Scholarship</w:t>
      </w:r>
      <w:r w:rsidR="00F735DC" w:rsidRPr="00DF567E">
        <w:rPr>
          <w:rFonts w:ascii="Lato" w:eastAsiaTheme="minorHAnsi" w:hAnsi="Lato" w:cstheme="minorBidi"/>
        </w:rPr>
        <w:t xml:space="preserve"> assessment panel will only consider applica</w:t>
      </w:r>
      <w:r>
        <w:rPr>
          <w:rFonts w:ascii="Lato" w:eastAsiaTheme="minorHAnsi" w:hAnsi="Lato" w:cstheme="minorBidi"/>
        </w:rPr>
        <w:t>tions with all items completed.</w:t>
      </w:r>
    </w:p>
    <w:p w14:paraId="0F45167B" w14:textId="2F71E7C0" w:rsidR="00F735DC" w:rsidRDefault="00F735D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3FD483B2" w14:textId="3D32B99A" w:rsidR="00FF213C" w:rsidRDefault="00FF213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r>
        <w:rPr>
          <w:rFonts w:ascii="Lato" w:eastAsiaTheme="minorHAnsi" w:hAnsi="Lato" w:cstheme="minorBidi"/>
        </w:rPr>
        <w:t>Applicant</w:t>
      </w:r>
      <w:r w:rsidR="001D71CF">
        <w:rPr>
          <w:rFonts w:ascii="Lato" w:eastAsiaTheme="minorHAnsi" w:hAnsi="Lato" w:cstheme="minorBidi"/>
        </w:rPr>
        <w:t xml:space="preserve"> Name</w:t>
      </w:r>
      <w:r>
        <w:rPr>
          <w:rFonts w:ascii="Lato" w:eastAsiaTheme="minorHAnsi" w:hAnsi="Lato" w:cstheme="minorBidi"/>
        </w:rPr>
        <w:t>: ………………………………………………………………………………………………………………</w:t>
      </w:r>
    </w:p>
    <w:p w14:paraId="08BA2CE0" w14:textId="77777777" w:rsidR="00FF213C" w:rsidRPr="00DF567E" w:rsidRDefault="00FF213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1337"/>
      </w:tblGrid>
      <w:tr w:rsidR="00F735DC" w:rsidRPr="00DF567E" w14:paraId="209159E1" w14:textId="77777777" w:rsidTr="0072571E">
        <w:tc>
          <w:tcPr>
            <w:tcW w:w="2518" w:type="dxa"/>
          </w:tcPr>
          <w:p w14:paraId="687C222E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jc w:val="center"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Item</w:t>
            </w:r>
          </w:p>
        </w:tc>
        <w:tc>
          <w:tcPr>
            <w:tcW w:w="5387" w:type="dxa"/>
          </w:tcPr>
          <w:p w14:paraId="7D383312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jc w:val="center"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What I need to do</w:t>
            </w:r>
          </w:p>
        </w:tc>
        <w:tc>
          <w:tcPr>
            <w:tcW w:w="1337" w:type="dxa"/>
          </w:tcPr>
          <w:p w14:paraId="700C3D1C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jc w:val="center"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Completed</w:t>
            </w:r>
          </w:p>
        </w:tc>
      </w:tr>
      <w:tr w:rsidR="00F735DC" w:rsidRPr="00DF567E" w14:paraId="4D7F1BE6" w14:textId="77777777" w:rsidTr="0072571E">
        <w:tc>
          <w:tcPr>
            <w:tcW w:w="2518" w:type="dxa"/>
            <w:vMerge w:val="restart"/>
          </w:tcPr>
          <w:p w14:paraId="0331C636" w14:textId="77777777" w:rsidR="00F735DC" w:rsidRPr="00DF567E" w:rsidRDefault="00F735DC" w:rsidP="00B8211D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2268"/>
                <w:tab w:val="left" w:pos="6237"/>
                <w:tab w:val="left" w:pos="8328"/>
              </w:tabs>
              <w:spacing w:after="0"/>
              <w:contextualSpacing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Application Form</w:t>
            </w:r>
          </w:p>
        </w:tc>
        <w:tc>
          <w:tcPr>
            <w:tcW w:w="5387" w:type="dxa"/>
          </w:tcPr>
          <w:p w14:paraId="278DC54F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 w:cstheme="minorHAnsi"/>
              </w:rPr>
            </w:pPr>
            <w:r w:rsidRPr="00DF567E">
              <w:rPr>
                <w:rFonts w:ascii="Lato" w:hAnsi="Lato" w:cstheme="minorHAnsi"/>
              </w:rPr>
              <w:t>Have I completed all sections of the application form?</w:t>
            </w:r>
          </w:p>
        </w:tc>
        <w:tc>
          <w:tcPr>
            <w:tcW w:w="1337" w:type="dxa"/>
          </w:tcPr>
          <w:p w14:paraId="04D72A51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/>
              </w:rPr>
            </w:pPr>
            <w:r w:rsidRPr="00DF567E">
              <w:rPr>
                <w:rFonts w:ascii="Lato" w:hAnsi="Lato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53A4FA" wp14:editId="07ECE25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31115</wp:posOffset>
                      </wp:positionV>
                      <wp:extent cx="114300" cy="113665"/>
                      <wp:effectExtent l="0" t="0" r="19050" b="1968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62E27" id="Rectangle 48" o:spid="_x0000_s1026" style="position:absolute;margin-left:21.15pt;margin-top:2.45pt;width:9pt;height:8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" fillcolor="window" strokecolor="windowText" strokeweight="2pt"/>
                  </w:pict>
                </mc:Fallback>
              </mc:AlternateContent>
            </w:r>
          </w:p>
        </w:tc>
      </w:tr>
      <w:tr w:rsidR="00F735DC" w:rsidRPr="00DF567E" w14:paraId="499E3B0C" w14:textId="77777777" w:rsidTr="0072571E">
        <w:tc>
          <w:tcPr>
            <w:tcW w:w="2518" w:type="dxa"/>
            <w:vMerge/>
          </w:tcPr>
          <w:p w14:paraId="205E226B" w14:textId="77777777" w:rsidR="00F735DC" w:rsidRPr="00DF567E" w:rsidRDefault="00F735DC" w:rsidP="00B8211D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  <w:tab w:val="left" w:pos="2268"/>
                <w:tab w:val="left" w:pos="6237"/>
                <w:tab w:val="left" w:pos="8328"/>
              </w:tabs>
              <w:spacing w:after="0"/>
              <w:contextualSpacing/>
              <w:rPr>
                <w:rFonts w:ascii="Lato" w:hAnsi="Lato"/>
                <w:b/>
              </w:rPr>
            </w:pPr>
          </w:p>
        </w:tc>
        <w:tc>
          <w:tcPr>
            <w:tcW w:w="5387" w:type="dxa"/>
          </w:tcPr>
          <w:p w14:paraId="565B30DF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 w:cstheme="minorHAnsi"/>
              </w:rPr>
            </w:pPr>
            <w:r w:rsidRPr="00DF567E">
              <w:rPr>
                <w:rFonts w:ascii="Lato" w:hAnsi="Lato" w:cstheme="minorHAnsi"/>
              </w:rPr>
              <w:t>Have I signed the declaration at the end of the application form?</w:t>
            </w:r>
          </w:p>
        </w:tc>
        <w:tc>
          <w:tcPr>
            <w:tcW w:w="1337" w:type="dxa"/>
          </w:tcPr>
          <w:p w14:paraId="036EB83A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/>
              </w:rPr>
            </w:pPr>
            <w:r w:rsidRPr="00DF567E">
              <w:rPr>
                <w:rFonts w:ascii="Lato" w:hAnsi="Lato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5B3DD14" wp14:editId="003507F5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127635</wp:posOffset>
                      </wp:positionV>
                      <wp:extent cx="114300" cy="113665"/>
                      <wp:effectExtent l="0" t="0" r="19050" b="1968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BA8DDE" id="Rectangle 45" o:spid="_x0000_s1026" style="position:absolute;margin-left:21.15pt;margin-top:10.05pt;width:9pt;height: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" fillcolor="window" strokecolor="windowText" strokeweight="2pt"/>
                  </w:pict>
                </mc:Fallback>
              </mc:AlternateContent>
            </w:r>
          </w:p>
        </w:tc>
      </w:tr>
      <w:tr w:rsidR="00F735DC" w:rsidRPr="00DF567E" w14:paraId="57CF3D9D" w14:textId="77777777" w:rsidTr="0072571E">
        <w:trPr>
          <w:trHeight w:val="368"/>
        </w:trPr>
        <w:tc>
          <w:tcPr>
            <w:tcW w:w="2518" w:type="dxa"/>
          </w:tcPr>
          <w:p w14:paraId="564C1B1E" w14:textId="77777777" w:rsidR="00F735DC" w:rsidRPr="00DF567E" w:rsidRDefault="00F735DC" w:rsidP="00B8211D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2268"/>
                <w:tab w:val="left" w:pos="6237"/>
                <w:tab w:val="left" w:pos="8328"/>
              </w:tabs>
              <w:spacing w:after="0"/>
              <w:contextualSpacing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Written Statement</w:t>
            </w:r>
          </w:p>
        </w:tc>
        <w:tc>
          <w:tcPr>
            <w:tcW w:w="5387" w:type="dxa"/>
          </w:tcPr>
          <w:p w14:paraId="40B92CFC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 w:cstheme="minorHAnsi"/>
              </w:rPr>
            </w:pPr>
            <w:r w:rsidRPr="00DF567E">
              <w:rPr>
                <w:rFonts w:ascii="Lato" w:hAnsi="Lato" w:cstheme="minorHAnsi"/>
              </w:rPr>
              <w:t>Have I completed a written statement in response to the criteria?</w:t>
            </w:r>
          </w:p>
        </w:tc>
        <w:tc>
          <w:tcPr>
            <w:tcW w:w="1337" w:type="dxa"/>
          </w:tcPr>
          <w:p w14:paraId="1AFF8648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/>
              </w:rPr>
            </w:pPr>
            <w:r w:rsidRPr="00DF567E">
              <w:rPr>
                <w:rFonts w:ascii="Lato" w:hAnsi="Lato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7F049E" wp14:editId="5CE0E73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24130</wp:posOffset>
                      </wp:positionV>
                      <wp:extent cx="114300" cy="113665"/>
                      <wp:effectExtent l="0" t="0" r="19050" b="1968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CDDC1" id="Rectangle 44" o:spid="_x0000_s1026" style="position:absolute;margin-left:21.15pt;margin-top:1.9pt;width:9pt;height:8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" fillcolor="window" strokecolor="windowText" strokeweight="2pt"/>
                  </w:pict>
                </mc:Fallback>
              </mc:AlternateContent>
            </w:r>
          </w:p>
        </w:tc>
      </w:tr>
      <w:tr w:rsidR="00F735DC" w:rsidRPr="00DF567E" w14:paraId="570F0483" w14:textId="77777777" w:rsidTr="0072571E">
        <w:trPr>
          <w:trHeight w:val="373"/>
        </w:trPr>
        <w:tc>
          <w:tcPr>
            <w:tcW w:w="2518" w:type="dxa"/>
          </w:tcPr>
          <w:p w14:paraId="447B987C" w14:textId="4E570B76" w:rsidR="00F735DC" w:rsidRPr="00AF05A8" w:rsidRDefault="001D71CF" w:rsidP="00AF05A8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2268"/>
                <w:tab w:val="left" w:pos="6237"/>
                <w:tab w:val="left" w:pos="8328"/>
              </w:tabs>
              <w:spacing w:after="0"/>
              <w:contextualSpacing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Referees</w:t>
            </w:r>
            <w:r w:rsidR="00F735DC" w:rsidRPr="00AF05A8">
              <w:rPr>
                <w:rFonts w:ascii="Lato" w:hAnsi="Lato"/>
                <w:b/>
              </w:rPr>
              <w:t xml:space="preserve"> </w:t>
            </w:r>
          </w:p>
        </w:tc>
        <w:tc>
          <w:tcPr>
            <w:tcW w:w="5387" w:type="dxa"/>
          </w:tcPr>
          <w:p w14:paraId="5495AED4" w14:textId="52A89B75" w:rsidR="00F735DC" w:rsidRPr="00AF05A8" w:rsidRDefault="00AF05A8" w:rsidP="00A3358D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 w:cstheme="minorHAnsi"/>
              </w:rPr>
            </w:pPr>
            <w:r w:rsidRPr="00AF05A8">
              <w:rPr>
                <w:rFonts w:ascii="Lato" w:hAnsi="Lato" w:cstheme="minorHAnsi"/>
              </w:rPr>
              <w:t>Have I included contact details of two people that are able to provide</w:t>
            </w:r>
            <w:r w:rsidR="00A3358D">
              <w:rPr>
                <w:rFonts w:ascii="Lato" w:hAnsi="Lato" w:cstheme="minorHAnsi"/>
              </w:rPr>
              <w:t xml:space="preserve"> a</w:t>
            </w:r>
            <w:r w:rsidRPr="00AF05A8">
              <w:rPr>
                <w:rFonts w:ascii="Lato" w:hAnsi="Lato" w:cstheme="minorHAnsi"/>
              </w:rPr>
              <w:t xml:space="preserve"> reference</w:t>
            </w:r>
            <w:r w:rsidR="00F735DC" w:rsidRPr="00AF05A8">
              <w:rPr>
                <w:rFonts w:ascii="Lato" w:hAnsi="Lato" w:cstheme="minorHAnsi"/>
              </w:rPr>
              <w:t>?</w:t>
            </w:r>
          </w:p>
        </w:tc>
        <w:tc>
          <w:tcPr>
            <w:tcW w:w="1337" w:type="dxa"/>
          </w:tcPr>
          <w:p w14:paraId="0D60D66E" w14:textId="77777777" w:rsidR="00F735DC" w:rsidRPr="007F2DC9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/>
                <w:highlight w:val="yellow"/>
              </w:rPr>
            </w:pPr>
            <w:r w:rsidRPr="007F2DC9">
              <w:rPr>
                <w:rFonts w:ascii="Lato" w:hAnsi="Lato"/>
                <w:b/>
                <w:noProof/>
                <w:highlight w:val="yellow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13B5BB" wp14:editId="7E2F972E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71120</wp:posOffset>
                      </wp:positionV>
                      <wp:extent cx="114300" cy="113665"/>
                      <wp:effectExtent l="0" t="0" r="19050" b="1968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70BBF" id="Rectangle 38" o:spid="_x0000_s1026" style="position:absolute;margin-left:21.15pt;margin-top:5.6pt;width:9pt;height: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" fillcolor="window" strokecolor="windowText" strokeweight="2pt"/>
                  </w:pict>
                </mc:Fallback>
              </mc:AlternateContent>
            </w:r>
          </w:p>
        </w:tc>
      </w:tr>
      <w:tr w:rsidR="00F735DC" w:rsidRPr="00DF567E" w14:paraId="149234A9" w14:textId="77777777" w:rsidTr="0072571E">
        <w:tc>
          <w:tcPr>
            <w:tcW w:w="2518" w:type="dxa"/>
          </w:tcPr>
          <w:p w14:paraId="762D0B86" w14:textId="77777777" w:rsidR="00F735DC" w:rsidRPr="00DF567E" w:rsidRDefault="00F735DC" w:rsidP="00B8211D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2268"/>
                <w:tab w:val="left" w:pos="6237"/>
                <w:tab w:val="left" w:pos="8328"/>
              </w:tabs>
              <w:spacing w:after="0"/>
              <w:contextualSpacing/>
              <w:rPr>
                <w:rFonts w:ascii="Lato" w:hAnsi="Lato"/>
                <w:b/>
              </w:rPr>
            </w:pPr>
            <w:r w:rsidRPr="00DF567E">
              <w:rPr>
                <w:rFonts w:ascii="Lato" w:hAnsi="Lato"/>
                <w:b/>
              </w:rPr>
              <w:t>Resume/Curriculum Vitae</w:t>
            </w:r>
          </w:p>
        </w:tc>
        <w:tc>
          <w:tcPr>
            <w:tcW w:w="5387" w:type="dxa"/>
          </w:tcPr>
          <w:p w14:paraId="39201023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 w:cstheme="minorHAnsi"/>
              </w:rPr>
            </w:pPr>
            <w:r w:rsidRPr="00DF567E">
              <w:rPr>
                <w:rFonts w:ascii="Lato" w:hAnsi="Lato" w:cstheme="minorHAnsi"/>
              </w:rPr>
              <w:t>Have I attached my resume/curriculum vitae to the application?</w:t>
            </w:r>
          </w:p>
        </w:tc>
        <w:tc>
          <w:tcPr>
            <w:tcW w:w="1337" w:type="dxa"/>
          </w:tcPr>
          <w:p w14:paraId="1E17DD51" w14:textId="77777777" w:rsidR="00F735DC" w:rsidRPr="00DF567E" w:rsidRDefault="00F735DC" w:rsidP="0072571E">
            <w:pPr>
              <w:tabs>
                <w:tab w:val="left" w:pos="284"/>
                <w:tab w:val="left" w:pos="2268"/>
                <w:tab w:val="left" w:pos="6237"/>
                <w:tab w:val="left" w:pos="8328"/>
              </w:tabs>
              <w:rPr>
                <w:rFonts w:ascii="Lato" w:hAnsi="Lato"/>
              </w:rPr>
            </w:pPr>
            <w:r w:rsidRPr="00DF567E">
              <w:rPr>
                <w:rFonts w:ascii="Lato" w:hAnsi="Lato"/>
                <w:b/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2C7AE29" wp14:editId="4171047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89535</wp:posOffset>
                      </wp:positionV>
                      <wp:extent cx="114300" cy="113665"/>
                      <wp:effectExtent l="0" t="0" r="19050" b="1968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3A542" id="Rectangle 39" o:spid="_x0000_s1026" style="position:absolute;margin-left:21.15pt;margin-top:7.05pt;width:9pt;height: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" fillcolor="window" strokecolor="windowText" strokeweight="2pt"/>
                  </w:pict>
                </mc:Fallback>
              </mc:AlternateContent>
            </w:r>
          </w:p>
        </w:tc>
      </w:tr>
    </w:tbl>
    <w:p w14:paraId="47FAEEC4" w14:textId="77777777" w:rsidR="00F735DC" w:rsidRPr="00DF567E" w:rsidRDefault="00F735D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</w:p>
    <w:p w14:paraId="00A6B7F6" w14:textId="77777777" w:rsidR="00F735DC" w:rsidRPr="00DF567E" w:rsidRDefault="00F735DC" w:rsidP="00F735DC">
      <w:pPr>
        <w:tabs>
          <w:tab w:val="left" w:pos="284"/>
          <w:tab w:val="left" w:pos="2268"/>
          <w:tab w:val="left" w:pos="6237"/>
          <w:tab w:val="left" w:pos="8328"/>
        </w:tabs>
        <w:spacing w:after="0" w:line="276" w:lineRule="auto"/>
        <w:rPr>
          <w:rFonts w:ascii="Lato" w:eastAsiaTheme="minorHAnsi" w:hAnsi="Lato" w:cstheme="minorBidi"/>
        </w:rPr>
      </w:pPr>
      <w:bookmarkStart w:id="8" w:name="_GoBack"/>
      <w:bookmarkEnd w:id="8"/>
    </w:p>
    <w:sectPr w:rsidR="00F735DC" w:rsidRPr="00DF567E" w:rsidSect="00E6341B">
      <w:headerReference w:type="default" r:id="rId14"/>
      <w:headerReference w:type="first" r:id="rId15"/>
      <w:pgSz w:w="11906" w:h="16838" w:code="9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9344B" w14:textId="77777777" w:rsidR="000226FD" w:rsidRDefault="000226FD" w:rsidP="007332FF">
      <w:r>
        <w:separator/>
      </w:r>
    </w:p>
  </w:endnote>
  <w:endnote w:type="continuationSeparator" w:id="0">
    <w:p w14:paraId="5ABA4EBB" w14:textId="77777777" w:rsidR="000226FD" w:rsidRDefault="000226FD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8864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214E8D" w14:textId="33DE6C52" w:rsidR="00961C87" w:rsidRDefault="00961C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5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85699" w14:textId="77777777" w:rsidR="00961C87" w:rsidRDefault="00961C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773" w:type="dxa"/>
      <w:tblInd w:w="-56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8505"/>
      <w:gridCol w:w="2268"/>
    </w:tblGrid>
    <w:tr w:rsidR="00964B22" w:rsidRPr="002C6633" w14:paraId="03EDD6B2" w14:textId="77777777" w:rsidTr="00860E2F">
      <w:trPr>
        <w:cantSplit/>
        <w:trHeight w:hRule="exact" w:val="1400"/>
        <w:tblHeader/>
      </w:trPr>
      <w:tc>
        <w:tcPr>
          <w:tcW w:w="8505" w:type="dxa"/>
          <w:vAlign w:val="center"/>
        </w:tcPr>
        <w:p w14:paraId="49B99295" w14:textId="77777777" w:rsidR="00964B22" w:rsidRPr="00F538BD" w:rsidRDefault="00964B22" w:rsidP="00F735DC">
          <w:pPr>
            <w:pStyle w:val="Footer"/>
            <w:spacing w:before="280"/>
            <w:rPr>
              <w:rFonts w:cs="Arial"/>
              <w:sz w:val="20"/>
              <w:szCs w:val="20"/>
            </w:rPr>
          </w:pPr>
          <w:r>
            <w:rPr>
              <w:rStyle w:val="NTGFooterDepartmentofChar"/>
              <w:sz w:val="20"/>
              <w:szCs w:val="20"/>
            </w:rPr>
            <w:t xml:space="preserve">DEPARTMENT OF </w:t>
          </w:r>
          <w:r w:rsidR="00F735DC">
            <w:rPr>
              <w:rStyle w:val="NTGFooterDepartmentofChar"/>
              <w:rFonts w:ascii="Arial Black" w:hAnsi="Arial Black"/>
              <w:sz w:val="20"/>
              <w:szCs w:val="20"/>
            </w:rPr>
            <w:t>Health</w:t>
          </w:r>
          <w:r w:rsidRPr="00F538BD">
            <w:rPr>
              <w:rFonts w:cs="Arial"/>
              <w:sz w:val="20"/>
              <w:szCs w:val="20"/>
            </w:rPr>
            <w:br/>
          </w:r>
        </w:p>
      </w:tc>
      <w:tc>
        <w:tcPr>
          <w:tcW w:w="2268" w:type="dxa"/>
          <w:vAlign w:val="center"/>
        </w:tcPr>
        <w:p w14:paraId="6F394A8C" w14:textId="77777777" w:rsidR="00964B22" w:rsidRPr="002C6633" w:rsidRDefault="00964B22" w:rsidP="00F538BD">
          <w:pPr>
            <w:spacing w:after="0" w:line="252" w:lineRule="auto"/>
            <w:ind w:left="4"/>
            <w:jc w:val="right"/>
            <w:rPr>
              <w:rFonts w:cs="Arial"/>
              <w:sz w:val="20"/>
            </w:rPr>
          </w:pPr>
          <w:r>
            <w:rPr>
              <w:noProof/>
              <w:lang w:eastAsia="en-AU"/>
            </w:rPr>
            <w:drawing>
              <wp:inline distT="0" distB="0" distL="0" distR="0" wp14:anchorId="44BE56E4" wp14:editId="55183328">
                <wp:extent cx="1346400" cy="479412"/>
                <wp:effectExtent l="0" t="0" r="6350" b="0"/>
                <wp:docPr id="7" name="Picture 7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ttp://ntgcentral.nt.gov.au/sites/files/uploads/images/dcm/logos/ntg-logo/ntg-primary-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6400" cy="479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6522BA0" w14:textId="77777777" w:rsidR="00964B22" w:rsidRPr="00F538BD" w:rsidRDefault="00964B22" w:rsidP="00660584">
    <w:pPr>
      <w:pStyle w:val="NTGFooterDateVersion"/>
      <w:spacing w:after="0"/>
      <w:ind w:left="-567" w:firstLine="28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2A264" w14:textId="77777777" w:rsidR="000226FD" w:rsidRDefault="000226FD" w:rsidP="007332FF">
      <w:r>
        <w:separator/>
      </w:r>
    </w:p>
  </w:footnote>
  <w:footnote w:type="continuationSeparator" w:id="0">
    <w:p w14:paraId="523594C5" w14:textId="77777777" w:rsidR="000226FD" w:rsidRDefault="000226FD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329358021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49C3FAF" w14:textId="77777777" w:rsidR="00964B22" w:rsidRDefault="003F5B25" w:rsidP="00652E1F">
        <w:pPr>
          <w:pStyle w:val="Header"/>
          <w:tabs>
            <w:tab w:val="clear" w:pos="9026"/>
            <w:tab w:val="right" w:pos="10206"/>
          </w:tabs>
          <w:ind w:right="-568"/>
        </w:pPr>
        <w:r>
          <w:t>2020 Aboriginal Health Practitioner Scholarship – Application Form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624F8" w14:textId="77777777" w:rsidR="00964B22" w:rsidRPr="00274F1C" w:rsidRDefault="00964B22" w:rsidP="00F538BD">
    <w:pPr>
      <w:pStyle w:val="Header"/>
      <w:tabs>
        <w:tab w:val="clear" w:pos="4513"/>
        <w:tab w:val="clear" w:pos="9026"/>
      </w:tabs>
      <w:ind w:right="-568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93859859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CEC9708" w14:textId="77777777" w:rsidR="00983000" w:rsidRDefault="003F5B25" w:rsidP="002926BC">
        <w:pPr>
          <w:pStyle w:val="Header"/>
          <w:tabs>
            <w:tab w:val="clear" w:pos="9026"/>
          </w:tabs>
          <w:ind w:right="-568"/>
        </w:pPr>
        <w:r>
          <w:t>2020 Aboriginal Health Practitioner Scholarship – Application Form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tag w:val=""/>
      <w:id w:val="-1156296577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0351174" w14:textId="77777777" w:rsidR="00983000" w:rsidRPr="00964B22" w:rsidRDefault="003F5B25" w:rsidP="00964B22">
        <w:pPr>
          <w:pStyle w:val="Header"/>
          <w:tabs>
            <w:tab w:val="clear" w:pos="9026"/>
            <w:tab w:val="right" w:pos="10206"/>
          </w:tabs>
          <w:ind w:right="-568"/>
          <w:rPr>
            <w:b w:val="0"/>
          </w:rPr>
        </w:pPr>
        <w:r>
          <w:t>2020 Aboriginal Health Practitioner Scholarship – Application Form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1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2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3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4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5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6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7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8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9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0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1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1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1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14" w15:restartNumberingAfterBreak="0">
    <w:nsid w:val="27D83E4D"/>
    <w:multiLevelType w:val="multilevel"/>
    <w:tmpl w:val="3928FD02"/>
    <w:numStyleLink w:val="Bulletlist"/>
  </w:abstractNum>
  <w:abstractNum w:abstractNumId="15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17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18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19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0" w15:restartNumberingAfterBreak="0">
    <w:nsid w:val="377C426F"/>
    <w:multiLevelType w:val="multilevel"/>
    <w:tmpl w:val="FD1CD746"/>
    <w:styleLink w:val="Numbered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2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2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2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5" w15:restartNumberingAfterBreak="0">
    <w:nsid w:val="53842BC6"/>
    <w:multiLevelType w:val="multilevel"/>
    <w:tmpl w:val="0C78A7AC"/>
    <w:numStyleLink w:val="Tablebulletlist"/>
  </w:abstractNum>
  <w:abstractNum w:abstractNumId="26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27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28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29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30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31" w15:restartNumberingAfterBreak="0">
    <w:nsid w:val="5E5F28A6"/>
    <w:multiLevelType w:val="hybridMultilevel"/>
    <w:tmpl w:val="E89C4C4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472F39"/>
    <w:multiLevelType w:val="hybridMultilevel"/>
    <w:tmpl w:val="3D429C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F66B7"/>
    <w:multiLevelType w:val="hybridMultilevel"/>
    <w:tmpl w:val="7A1A99A0"/>
    <w:lvl w:ilvl="0" w:tplc="0C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35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36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37" w15:restartNumberingAfterBreak="0">
    <w:nsid w:val="79CC6470"/>
    <w:multiLevelType w:val="multilevel"/>
    <w:tmpl w:val="0D62A85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19"/>
  </w:num>
  <w:num w:numId="2">
    <w:abstractNumId w:val="11"/>
  </w:num>
  <w:num w:numId="3">
    <w:abstractNumId w:val="37"/>
  </w:num>
  <w:num w:numId="4">
    <w:abstractNumId w:val="23"/>
  </w:num>
  <w:num w:numId="5">
    <w:abstractNumId w:val="15"/>
  </w:num>
  <w:num w:numId="6">
    <w:abstractNumId w:val="7"/>
  </w:num>
  <w:num w:numId="7">
    <w:abstractNumId w:val="25"/>
  </w:num>
  <w:num w:numId="8">
    <w:abstractNumId w:val="14"/>
  </w:num>
  <w:num w:numId="9">
    <w:abstractNumId w:val="20"/>
  </w:num>
  <w:num w:numId="10">
    <w:abstractNumId w:val="33"/>
  </w:num>
  <w:num w:numId="11">
    <w:abstractNumId w:val="31"/>
  </w:num>
  <w:num w:numId="12">
    <w:abstractNumId w:val="32"/>
  </w:num>
  <w:num w:numId="13">
    <w:abstractNumId w:val="37"/>
  </w:num>
  <w:num w:numId="14">
    <w:abstractNumId w:val="37"/>
  </w:num>
  <w:num w:numId="15">
    <w:abstractNumId w:val="37"/>
  </w:num>
  <w:num w:numId="16">
    <w:abstractNumId w:val="37"/>
  </w:num>
  <w:num w:numId="17">
    <w:abstractNumId w:val="37"/>
  </w:num>
  <w:num w:numId="18">
    <w:abstractNumId w:val="37"/>
  </w:num>
  <w:num w:numId="19">
    <w:abstractNumId w:val="37"/>
  </w:num>
  <w:num w:numId="20">
    <w:abstractNumId w:val="37"/>
  </w:num>
  <w:num w:numId="21">
    <w:abstractNumId w:val="37"/>
  </w:num>
  <w:num w:numId="22">
    <w:abstractNumId w:val="37"/>
  </w:num>
  <w:num w:numId="23">
    <w:abstractNumId w:val="37"/>
  </w:num>
  <w:num w:numId="24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DA"/>
    <w:rsid w:val="00000070"/>
    <w:rsid w:val="00001C05"/>
    <w:rsid w:val="00001DDF"/>
    <w:rsid w:val="0000322D"/>
    <w:rsid w:val="00007670"/>
    <w:rsid w:val="0001021B"/>
    <w:rsid w:val="00010665"/>
    <w:rsid w:val="0001283D"/>
    <w:rsid w:val="00012B25"/>
    <w:rsid w:val="000203E3"/>
    <w:rsid w:val="000226FD"/>
    <w:rsid w:val="000232B5"/>
    <w:rsid w:val="0002393A"/>
    <w:rsid w:val="00027DB8"/>
    <w:rsid w:val="00031A96"/>
    <w:rsid w:val="00033D09"/>
    <w:rsid w:val="0003450E"/>
    <w:rsid w:val="00040BF3"/>
    <w:rsid w:val="00046C59"/>
    <w:rsid w:val="00051362"/>
    <w:rsid w:val="00051F45"/>
    <w:rsid w:val="00052953"/>
    <w:rsid w:val="0005341A"/>
    <w:rsid w:val="00056C56"/>
    <w:rsid w:val="00056DEF"/>
    <w:rsid w:val="000720BE"/>
    <w:rsid w:val="0007259C"/>
    <w:rsid w:val="0007382C"/>
    <w:rsid w:val="00076B79"/>
    <w:rsid w:val="00080202"/>
    <w:rsid w:val="00080367"/>
    <w:rsid w:val="00080DCD"/>
    <w:rsid w:val="00080E22"/>
    <w:rsid w:val="00082573"/>
    <w:rsid w:val="000840A3"/>
    <w:rsid w:val="00085062"/>
    <w:rsid w:val="00086A5F"/>
    <w:rsid w:val="000911EF"/>
    <w:rsid w:val="000962C5"/>
    <w:rsid w:val="000A08E9"/>
    <w:rsid w:val="000A4317"/>
    <w:rsid w:val="000A46B7"/>
    <w:rsid w:val="000A559C"/>
    <w:rsid w:val="000B0D1F"/>
    <w:rsid w:val="000B19E5"/>
    <w:rsid w:val="000B2CA1"/>
    <w:rsid w:val="000C61BD"/>
    <w:rsid w:val="000D1F29"/>
    <w:rsid w:val="000D633D"/>
    <w:rsid w:val="000D65DB"/>
    <w:rsid w:val="000D7299"/>
    <w:rsid w:val="000E0962"/>
    <w:rsid w:val="000E1E4D"/>
    <w:rsid w:val="000E342B"/>
    <w:rsid w:val="000E5DD2"/>
    <w:rsid w:val="000F2958"/>
    <w:rsid w:val="000F4805"/>
    <w:rsid w:val="000F57BA"/>
    <w:rsid w:val="00101D9C"/>
    <w:rsid w:val="00104E7F"/>
    <w:rsid w:val="00105434"/>
    <w:rsid w:val="001137EC"/>
    <w:rsid w:val="00113AAC"/>
    <w:rsid w:val="001152F5"/>
    <w:rsid w:val="00117743"/>
    <w:rsid w:val="00117F5B"/>
    <w:rsid w:val="00123421"/>
    <w:rsid w:val="0012645D"/>
    <w:rsid w:val="00132658"/>
    <w:rsid w:val="00141E88"/>
    <w:rsid w:val="00145266"/>
    <w:rsid w:val="00147DED"/>
    <w:rsid w:val="00150DC0"/>
    <w:rsid w:val="00155DD3"/>
    <w:rsid w:val="00156CD4"/>
    <w:rsid w:val="00161CC6"/>
    <w:rsid w:val="00163C91"/>
    <w:rsid w:val="001649BC"/>
    <w:rsid w:val="00164A3E"/>
    <w:rsid w:val="00166DCC"/>
    <w:rsid w:val="00166FF6"/>
    <w:rsid w:val="00172C77"/>
    <w:rsid w:val="00176123"/>
    <w:rsid w:val="001776CF"/>
    <w:rsid w:val="00181620"/>
    <w:rsid w:val="001957AD"/>
    <w:rsid w:val="001A0EE0"/>
    <w:rsid w:val="001A2B7F"/>
    <w:rsid w:val="001A3AFD"/>
    <w:rsid w:val="001A496C"/>
    <w:rsid w:val="001A6304"/>
    <w:rsid w:val="001B2B6C"/>
    <w:rsid w:val="001C258B"/>
    <w:rsid w:val="001D01C4"/>
    <w:rsid w:val="001D52B0"/>
    <w:rsid w:val="001D5A18"/>
    <w:rsid w:val="001D71CF"/>
    <w:rsid w:val="001D7CA4"/>
    <w:rsid w:val="001E057F"/>
    <w:rsid w:val="001E14EB"/>
    <w:rsid w:val="001F4D69"/>
    <w:rsid w:val="001F59E6"/>
    <w:rsid w:val="00202014"/>
    <w:rsid w:val="00206936"/>
    <w:rsid w:val="00206C6F"/>
    <w:rsid w:val="00206FBD"/>
    <w:rsid w:val="00207746"/>
    <w:rsid w:val="002179FA"/>
    <w:rsid w:val="00221220"/>
    <w:rsid w:val="00230031"/>
    <w:rsid w:val="00235C01"/>
    <w:rsid w:val="002424BE"/>
    <w:rsid w:val="002441BA"/>
    <w:rsid w:val="00246D38"/>
    <w:rsid w:val="00247343"/>
    <w:rsid w:val="002634F8"/>
    <w:rsid w:val="00265C56"/>
    <w:rsid w:val="00271186"/>
    <w:rsid w:val="002716CD"/>
    <w:rsid w:val="00274D4B"/>
    <w:rsid w:val="00276B18"/>
    <w:rsid w:val="0027777E"/>
    <w:rsid w:val="002806F5"/>
    <w:rsid w:val="00281577"/>
    <w:rsid w:val="0028366C"/>
    <w:rsid w:val="002857F6"/>
    <w:rsid w:val="002926BC"/>
    <w:rsid w:val="00293A72"/>
    <w:rsid w:val="00295D13"/>
    <w:rsid w:val="002A0160"/>
    <w:rsid w:val="002A287C"/>
    <w:rsid w:val="002A30C3"/>
    <w:rsid w:val="002A31B5"/>
    <w:rsid w:val="002A6F6A"/>
    <w:rsid w:val="002A7230"/>
    <w:rsid w:val="002A7712"/>
    <w:rsid w:val="002A7BB7"/>
    <w:rsid w:val="002B38F7"/>
    <w:rsid w:val="002B5591"/>
    <w:rsid w:val="002B6AA4"/>
    <w:rsid w:val="002C1FE9"/>
    <w:rsid w:val="002C7D04"/>
    <w:rsid w:val="002D3A57"/>
    <w:rsid w:val="002D6F82"/>
    <w:rsid w:val="002D7D05"/>
    <w:rsid w:val="002E10E6"/>
    <w:rsid w:val="002E20C8"/>
    <w:rsid w:val="002E4290"/>
    <w:rsid w:val="002E53A7"/>
    <w:rsid w:val="002E66A6"/>
    <w:rsid w:val="002F0DB1"/>
    <w:rsid w:val="002F2885"/>
    <w:rsid w:val="002F45A1"/>
    <w:rsid w:val="00300C60"/>
    <w:rsid w:val="0030318F"/>
    <w:rsid w:val="003037F9"/>
    <w:rsid w:val="0030583E"/>
    <w:rsid w:val="00307FE1"/>
    <w:rsid w:val="003164BA"/>
    <w:rsid w:val="003258E6"/>
    <w:rsid w:val="00342283"/>
    <w:rsid w:val="00343A87"/>
    <w:rsid w:val="00344A36"/>
    <w:rsid w:val="0034511B"/>
    <w:rsid w:val="003456F4"/>
    <w:rsid w:val="00347FB6"/>
    <w:rsid w:val="003504FD"/>
    <w:rsid w:val="00350881"/>
    <w:rsid w:val="00351788"/>
    <w:rsid w:val="00354B89"/>
    <w:rsid w:val="00357D55"/>
    <w:rsid w:val="00363513"/>
    <w:rsid w:val="003657E5"/>
    <w:rsid w:val="0036589C"/>
    <w:rsid w:val="00371312"/>
    <w:rsid w:val="00371DC7"/>
    <w:rsid w:val="003765C6"/>
    <w:rsid w:val="00376BF0"/>
    <w:rsid w:val="00377B21"/>
    <w:rsid w:val="00381FE2"/>
    <w:rsid w:val="00390B56"/>
    <w:rsid w:val="00390CE3"/>
    <w:rsid w:val="00394876"/>
    <w:rsid w:val="00394AAF"/>
    <w:rsid w:val="00394CE5"/>
    <w:rsid w:val="00395F2C"/>
    <w:rsid w:val="00397809"/>
    <w:rsid w:val="003A03A1"/>
    <w:rsid w:val="003A324B"/>
    <w:rsid w:val="003A6341"/>
    <w:rsid w:val="003B173F"/>
    <w:rsid w:val="003B1EBB"/>
    <w:rsid w:val="003B235F"/>
    <w:rsid w:val="003B5C8D"/>
    <w:rsid w:val="003B67FD"/>
    <w:rsid w:val="003B6A61"/>
    <w:rsid w:val="003C5D4D"/>
    <w:rsid w:val="003C5EC7"/>
    <w:rsid w:val="003D2B58"/>
    <w:rsid w:val="003D42C0"/>
    <w:rsid w:val="003D5B29"/>
    <w:rsid w:val="003D7818"/>
    <w:rsid w:val="003E2445"/>
    <w:rsid w:val="003E2C54"/>
    <w:rsid w:val="003E3BB2"/>
    <w:rsid w:val="003F03DF"/>
    <w:rsid w:val="003F5B25"/>
    <w:rsid w:val="003F5B58"/>
    <w:rsid w:val="0040222A"/>
    <w:rsid w:val="004047BC"/>
    <w:rsid w:val="00407876"/>
    <w:rsid w:val="004100F7"/>
    <w:rsid w:val="0041358A"/>
    <w:rsid w:val="00414CB3"/>
    <w:rsid w:val="0041563D"/>
    <w:rsid w:val="00420CF5"/>
    <w:rsid w:val="00421807"/>
    <w:rsid w:val="00422874"/>
    <w:rsid w:val="00425A47"/>
    <w:rsid w:val="00426E25"/>
    <w:rsid w:val="00427D9C"/>
    <w:rsid w:val="00427E7E"/>
    <w:rsid w:val="004305C5"/>
    <w:rsid w:val="00440F8B"/>
    <w:rsid w:val="00442315"/>
    <w:rsid w:val="00443B6E"/>
    <w:rsid w:val="00444183"/>
    <w:rsid w:val="004521CB"/>
    <w:rsid w:val="00453CE3"/>
    <w:rsid w:val="0045420A"/>
    <w:rsid w:val="004554D4"/>
    <w:rsid w:val="00461744"/>
    <w:rsid w:val="00466185"/>
    <w:rsid w:val="004668A7"/>
    <w:rsid w:val="004668D7"/>
    <w:rsid w:val="00466D96"/>
    <w:rsid w:val="00467747"/>
    <w:rsid w:val="00473C98"/>
    <w:rsid w:val="00474965"/>
    <w:rsid w:val="00480E61"/>
    <w:rsid w:val="00481A82"/>
    <w:rsid w:val="00482DF8"/>
    <w:rsid w:val="004864DE"/>
    <w:rsid w:val="004922A5"/>
    <w:rsid w:val="00494BE5"/>
    <w:rsid w:val="004A0EBA"/>
    <w:rsid w:val="004A22CB"/>
    <w:rsid w:val="004A2538"/>
    <w:rsid w:val="004B0C15"/>
    <w:rsid w:val="004B204A"/>
    <w:rsid w:val="004B35EA"/>
    <w:rsid w:val="004B69E4"/>
    <w:rsid w:val="004C009D"/>
    <w:rsid w:val="004C2BF4"/>
    <w:rsid w:val="004C6A95"/>
    <w:rsid w:val="004C6C39"/>
    <w:rsid w:val="004D075F"/>
    <w:rsid w:val="004D1B76"/>
    <w:rsid w:val="004D344E"/>
    <w:rsid w:val="004E019E"/>
    <w:rsid w:val="004E06EC"/>
    <w:rsid w:val="004E1820"/>
    <w:rsid w:val="004E1C7A"/>
    <w:rsid w:val="004E2CB7"/>
    <w:rsid w:val="004F016A"/>
    <w:rsid w:val="004F2206"/>
    <w:rsid w:val="00500F94"/>
    <w:rsid w:val="00502FB3"/>
    <w:rsid w:val="00503DE9"/>
    <w:rsid w:val="0050530C"/>
    <w:rsid w:val="00505DEA"/>
    <w:rsid w:val="00507782"/>
    <w:rsid w:val="00512A04"/>
    <w:rsid w:val="005249F5"/>
    <w:rsid w:val="005260F7"/>
    <w:rsid w:val="005343BD"/>
    <w:rsid w:val="0053581C"/>
    <w:rsid w:val="00536B16"/>
    <w:rsid w:val="005424F7"/>
    <w:rsid w:val="00543BD1"/>
    <w:rsid w:val="00556113"/>
    <w:rsid w:val="0055708E"/>
    <w:rsid w:val="00564C12"/>
    <w:rsid w:val="005654B8"/>
    <w:rsid w:val="0057377F"/>
    <w:rsid w:val="005762CC"/>
    <w:rsid w:val="00582D3D"/>
    <w:rsid w:val="00584308"/>
    <w:rsid w:val="00591944"/>
    <w:rsid w:val="00592C99"/>
    <w:rsid w:val="00595386"/>
    <w:rsid w:val="005A4AC0"/>
    <w:rsid w:val="005A5FDF"/>
    <w:rsid w:val="005A6154"/>
    <w:rsid w:val="005A7744"/>
    <w:rsid w:val="005B0FB7"/>
    <w:rsid w:val="005B122A"/>
    <w:rsid w:val="005B25F9"/>
    <w:rsid w:val="005B3A94"/>
    <w:rsid w:val="005B56A7"/>
    <w:rsid w:val="005B5AC2"/>
    <w:rsid w:val="005C2833"/>
    <w:rsid w:val="005E144D"/>
    <w:rsid w:val="005E1500"/>
    <w:rsid w:val="005E3A43"/>
    <w:rsid w:val="005F07CA"/>
    <w:rsid w:val="005F624B"/>
    <w:rsid w:val="005F741C"/>
    <w:rsid w:val="005F77C7"/>
    <w:rsid w:val="00602849"/>
    <w:rsid w:val="00610C99"/>
    <w:rsid w:val="0061531D"/>
    <w:rsid w:val="006167A7"/>
    <w:rsid w:val="00620675"/>
    <w:rsid w:val="00622910"/>
    <w:rsid w:val="0064124E"/>
    <w:rsid w:val="006433C3"/>
    <w:rsid w:val="00650F5B"/>
    <w:rsid w:val="00652DC0"/>
    <w:rsid w:val="00660584"/>
    <w:rsid w:val="0066299C"/>
    <w:rsid w:val="006670D7"/>
    <w:rsid w:val="006707C4"/>
    <w:rsid w:val="006719EA"/>
    <w:rsid w:val="00671F13"/>
    <w:rsid w:val="0067400A"/>
    <w:rsid w:val="00676760"/>
    <w:rsid w:val="006847AD"/>
    <w:rsid w:val="0069114B"/>
    <w:rsid w:val="006A22C8"/>
    <w:rsid w:val="006A5A1E"/>
    <w:rsid w:val="006A756A"/>
    <w:rsid w:val="006B12A3"/>
    <w:rsid w:val="006B5C46"/>
    <w:rsid w:val="006C396A"/>
    <w:rsid w:val="006D1ADA"/>
    <w:rsid w:val="006D3596"/>
    <w:rsid w:val="006D66F7"/>
    <w:rsid w:val="006E3B5D"/>
    <w:rsid w:val="006F197E"/>
    <w:rsid w:val="00705785"/>
    <w:rsid w:val="00705C9D"/>
    <w:rsid w:val="00705F13"/>
    <w:rsid w:val="00707116"/>
    <w:rsid w:val="00710E9A"/>
    <w:rsid w:val="007129A2"/>
    <w:rsid w:val="0071348A"/>
    <w:rsid w:val="00714F1D"/>
    <w:rsid w:val="00714F6A"/>
    <w:rsid w:val="00715225"/>
    <w:rsid w:val="00720CC6"/>
    <w:rsid w:val="00722DDB"/>
    <w:rsid w:val="00724728"/>
    <w:rsid w:val="00724F98"/>
    <w:rsid w:val="007308BA"/>
    <w:rsid w:val="00730B9B"/>
    <w:rsid w:val="0073182E"/>
    <w:rsid w:val="007332FF"/>
    <w:rsid w:val="007408F5"/>
    <w:rsid w:val="00741EAE"/>
    <w:rsid w:val="0075057A"/>
    <w:rsid w:val="00751304"/>
    <w:rsid w:val="00755248"/>
    <w:rsid w:val="0076190B"/>
    <w:rsid w:val="0076355D"/>
    <w:rsid w:val="00763A2D"/>
    <w:rsid w:val="00763B71"/>
    <w:rsid w:val="00764787"/>
    <w:rsid w:val="00766C8D"/>
    <w:rsid w:val="00777795"/>
    <w:rsid w:val="00780E83"/>
    <w:rsid w:val="00783A57"/>
    <w:rsid w:val="00784C92"/>
    <w:rsid w:val="007859CD"/>
    <w:rsid w:val="007907E4"/>
    <w:rsid w:val="00790B3A"/>
    <w:rsid w:val="00795537"/>
    <w:rsid w:val="00796461"/>
    <w:rsid w:val="0079670C"/>
    <w:rsid w:val="007A0448"/>
    <w:rsid w:val="007A6A4F"/>
    <w:rsid w:val="007B03F5"/>
    <w:rsid w:val="007B5C09"/>
    <w:rsid w:val="007B5DA2"/>
    <w:rsid w:val="007C0966"/>
    <w:rsid w:val="007C19E7"/>
    <w:rsid w:val="007C5CFD"/>
    <w:rsid w:val="007C6D9F"/>
    <w:rsid w:val="007D4893"/>
    <w:rsid w:val="007D7697"/>
    <w:rsid w:val="007E1A34"/>
    <w:rsid w:val="007E70CF"/>
    <w:rsid w:val="007E74A4"/>
    <w:rsid w:val="007F263F"/>
    <w:rsid w:val="007F2DC9"/>
    <w:rsid w:val="007F33D1"/>
    <w:rsid w:val="007F46EA"/>
    <w:rsid w:val="007F5D8F"/>
    <w:rsid w:val="008002E8"/>
    <w:rsid w:val="0080766E"/>
    <w:rsid w:val="008105BE"/>
    <w:rsid w:val="00811169"/>
    <w:rsid w:val="008128F5"/>
    <w:rsid w:val="00812D64"/>
    <w:rsid w:val="00813FE1"/>
    <w:rsid w:val="00815297"/>
    <w:rsid w:val="00815C8C"/>
    <w:rsid w:val="00817BA1"/>
    <w:rsid w:val="00822D3E"/>
    <w:rsid w:val="00823022"/>
    <w:rsid w:val="0082634E"/>
    <w:rsid w:val="008313C4"/>
    <w:rsid w:val="00835434"/>
    <w:rsid w:val="008358C0"/>
    <w:rsid w:val="00836BA3"/>
    <w:rsid w:val="00842838"/>
    <w:rsid w:val="00854EC1"/>
    <w:rsid w:val="0085797F"/>
    <w:rsid w:val="00861DC3"/>
    <w:rsid w:val="00863B9D"/>
    <w:rsid w:val="00867019"/>
    <w:rsid w:val="008735A9"/>
    <w:rsid w:val="00877D20"/>
    <w:rsid w:val="0088124F"/>
    <w:rsid w:val="00881C48"/>
    <w:rsid w:val="00883296"/>
    <w:rsid w:val="00885B80"/>
    <w:rsid w:val="00885C30"/>
    <w:rsid w:val="00885E9B"/>
    <w:rsid w:val="00891BE6"/>
    <w:rsid w:val="00893C96"/>
    <w:rsid w:val="0089500A"/>
    <w:rsid w:val="00897C94"/>
    <w:rsid w:val="008A648E"/>
    <w:rsid w:val="008A7C12"/>
    <w:rsid w:val="008B03CE"/>
    <w:rsid w:val="008B529E"/>
    <w:rsid w:val="008C17FB"/>
    <w:rsid w:val="008D1B00"/>
    <w:rsid w:val="008D57B8"/>
    <w:rsid w:val="008E03FC"/>
    <w:rsid w:val="008E2120"/>
    <w:rsid w:val="008E4216"/>
    <w:rsid w:val="008E510B"/>
    <w:rsid w:val="00902B13"/>
    <w:rsid w:val="00903BC7"/>
    <w:rsid w:val="00906281"/>
    <w:rsid w:val="0091186F"/>
    <w:rsid w:val="00911941"/>
    <w:rsid w:val="009138A0"/>
    <w:rsid w:val="00920CF0"/>
    <w:rsid w:val="00925F0F"/>
    <w:rsid w:val="00926403"/>
    <w:rsid w:val="00930C91"/>
    <w:rsid w:val="00932F6B"/>
    <w:rsid w:val="0093471F"/>
    <w:rsid w:val="00941B5B"/>
    <w:rsid w:val="009436FF"/>
    <w:rsid w:val="00944D8D"/>
    <w:rsid w:val="009468BC"/>
    <w:rsid w:val="009616DF"/>
    <w:rsid w:val="00961C87"/>
    <w:rsid w:val="00964B22"/>
    <w:rsid w:val="0096542F"/>
    <w:rsid w:val="00967FA7"/>
    <w:rsid w:val="00971645"/>
    <w:rsid w:val="00977919"/>
    <w:rsid w:val="00983000"/>
    <w:rsid w:val="00985306"/>
    <w:rsid w:val="009870FA"/>
    <w:rsid w:val="009921C3"/>
    <w:rsid w:val="00994B51"/>
    <w:rsid w:val="0099551D"/>
    <w:rsid w:val="009957A3"/>
    <w:rsid w:val="009A0D2F"/>
    <w:rsid w:val="009A22EA"/>
    <w:rsid w:val="009A4853"/>
    <w:rsid w:val="009A5897"/>
    <w:rsid w:val="009A5F24"/>
    <w:rsid w:val="009B033E"/>
    <w:rsid w:val="009B0B3E"/>
    <w:rsid w:val="009B1913"/>
    <w:rsid w:val="009B6657"/>
    <w:rsid w:val="009C21F1"/>
    <w:rsid w:val="009D0EB5"/>
    <w:rsid w:val="009D14F9"/>
    <w:rsid w:val="009D162A"/>
    <w:rsid w:val="009D2B74"/>
    <w:rsid w:val="009D336E"/>
    <w:rsid w:val="009D63FF"/>
    <w:rsid w:val="009E175D"/>
    <w:rsid w:val="009E25B9"/>
    <w:rsid w:val="009E3CC2"/>
    <w:rsid w:val="009F06BD"/>
    <w:rsid w:val="009F2082"/>
    <w:rsid w:val="009F2A4D"/>
    <w:rsid w:val="009F3302"/>
    <w:rsid w:val="009F378F"/>
    <w:rsid w:val="009F7738"/>
    <w:rsid w:val="00A00828"/>
    <w:rsid w:val="00A03290"/>
    <w:rsid w:val="00A07490"/>
    <w:rsid w:val="00A10655"/>
    <w:rsid w:val="00A1197C"/>
    <w:rsid w:val="00A12B64"/>
    <w:rsid w:val="00A1351D"/>
    <w:rsid w:val="00A22C38"/>
    <w:rsid w:val="00A25193"/>
    <w:rsid w:val="00A2626A"/>
    <w:rsid w:val="00A26E80"/>
    <w:rsid w:val="00A2768F"/>
    <w:rsid w:val="00A27E1F"/>
    <w:rsid w:val="00A31AE8"/>
    <w:rsid w:val="00A334CC"/>
    <w:rsid w:val="00A3358D"/>
    <w:rsid w:val="00A3739D"/>
    <w:rsid w:val="00A37DDA"/>
    <w:rsid w:val="00A37ED8"/>
    <w:rsid w:val="00A44AF4"/>
    <w:rsid w:val="00A47220"/>
    <w:rsid w:val="00A52B2B"/>
    <w:rsid w:val="00A56767"/>
    <w:rsid w:val="00A80A62"/>
    <w:rsid w:val="00A925EC"/>
    <w:rsid w:val="00A929AA"/>
    <w:rsid w:val="00A92B6B"/>
    <w:rsid w:val="00AA541E"/>
    <w:rsid w:val="00AB094D"/>
    <w:rsid w:val="00AC004A"/>
    <w:rsid w:val="00AD0DA4"/>
    <w:rsid w:val="00AD4169"/>
    <w:rsid w:val="00AE179F"/>
    <w:rsid w:val="00AE25C6"/>
    <w:rsid w:val="00AE306C"/>
    <w:rsid w:val="00AE4039"/>
    <w:rsid w:val="00AF05A8"/>
    <w:rsid w:val="00AF28C1"/>
    <w:rsid w:val="00B02EF1"/>
    <w:rsid w:val="00B07C97"/>
    <w:rsid w:val="00B07EA1"/>
    <w:rsid w:val="00B11C67"/>
    <w:rsid w:val="00B14013"/>
    <w:rsid w:val="00B15754"/>
    <w:rsid w:val="00B15A27"/>
    <w:rsid w:val="00B2046E"/>
    <w:rsid w:val="00B20E8B"/>
    <w:rsid w:val="00B24A7C"/>
    <w:rsid w:val="00B257E1"/>
    <w:rsid w:val="00B2599A"/>
    <w:rsid w:val="00B27AC4"/>
    <w:rsid w:val="00B304A1"/>
    <w:rsid w:val="00B343CC"/>
    <w:rsid w:val="00B5084A"/>
    <w:rsid w:val="00B50DA2"/>
    <w:rsid w:val="00B5742F"/>
    <w:rsid w:val="00B606A1"/>
    <w:rsid w:val="00B614F7"/>
    <w:rsid w:val="00B61B26"/>
    <w:rsid w:val="00B643EB"/>
    <w:rsid w:val="00B675B2"/>
    <w:rsid w:val="00B81261"/>
    <w:rsid w:val="00B8211D"/>
    <w:rsid w:val="00B8223E"/>
    <w:rsid w:val="00B832AE"/>
    <w:rsid w:val="00B857FD"/>
    <w:rsid w:val="00B86678"/>
    <w:rsid w:val="00B92F9B"/>
    <w:rsid w:val="00B9326B"/>
    <w:rsid w:val="00B941B3"/>
    <w:rsid w:val="00B96513"/>
    <w:rsid w:val="00BA1D4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18F6"/>
    <w:rsid w:val="00BF2ABB"/>
    <w:rsid w:val="00BF5099"/>
    <w:rsid w:val="00C01D29"/>
    <w:rsid w:val="00C03B78"/>
    <w:rsid w:val="00C10F10"/>
    <w:rsid w:val="00C15D4D"/>
    <w:rsid w:val="00C175DC"/>
    <w:rsid w:val="00C2257D"/>
    <w:rsid w:val="00C2566A"/>
    <w:rsid w:val="00C30171"/>
    <w:rsid w:val="00C309D8"/>
    <w:rsid w:val="00C3159A"/>
    <w:rsid w:val="00C32B9A"/>
    <w:rsid w:val="00C36C26"/>
    <w:rsid w:val="00C4154D"/>
    <w:rsid w:val="00C43519"/>
    <w:rsid w:val="00C449B8"/>
    <w:rsid w:val="00C45387"/>
    <w:rsid w:val="00C4798F"/>
    <w:rsid w:val="00C51537"/>
    <w:rsid w:val="00C52BC3"/>
    <w:rsid w:val="00C6060C"/>
    <w:rsid w:val="00C61AFA"/>
    <w:rsid w:val="00C61D64"/>
    <w:rsid w:val="00C62099"/>
    <w:rsid w:val="00C63FC2"/>
    <w:rsid w:val="00C64EA3"/>
    <w:rsid w:val="00C72867"/>
    <w:rsid w:val="00C74929"/>
    <w:rsid w:val="00C75E81"/>
    <w:rsid w:val="00C80B99"/>
    <w:rsid w:val="00C859C4"/>
    <w:rsid w:val="00C85F23"/>
    <w:rsid w:val="00C86609"/>
    <w:rsid w:val="00C92B4C"/>
    <w:rsid w:val="00C954F6"/>
    <w:rsid w:val="00CA062D"/>
    <w:rsid w:val="00CA19D5"/>
    <w:rsid w:val="00CA626F"/>
    <w:rsid w:val="00CA6BC5"/>
    <w:rsid w:val="00CC2860"/>
    <w:rsid w:val="00CC61CD"/>
    <w:rsid w:val="00CC7B3B"/>
    <w:rsid w:val="00CD3AE6"/>
    <w:rsid w:val="00CD5011"/>
    <w:rsid w:val="00CE640F"/>
    <w:rsid w:val="00CE76BC"/>
    <w:rsid w:val="00CF540E"/>
    <w:rsid w:val="00CF5425"/>
    <w:rsid w:val="00CF5AAB"/>
    <w:rsid w:val="00D026BB"/>
    <w:rsid w:val="00D02F07"/>
    <w:rsid w:val="00D155BC"/>
    <w:rsid w:val="00D15FF6"/>
    <w:rsid w:val="00D17E76"/>
    <w:rsid w:val="00D20851"/>
    <w:rsid w:val="00D23346"/>
    <w:rsid w:val="00D27EBE"/>
    <w:rsid w:val="00D30AA1"/>
    <w:rsid w:val="00D32025"/>
    <w:rsid w:val="00D36A49"/>
    <w:rsid w:val="00D37116"/>
    <w:rsid w:val="00D42DA0"/>
    <w:rsid w:val="00D47021"/>
    <w:rsid w:val="00D517C6"/>
    <w:rsid w:val="00D64806"/>
    <w:rsid w:val="00D71D84"/>
    <w:rsid w:val="00D72464"/>
    <w:rsid w:val="00D768EB"/>
    <w:rsid w:val="00D82408"/>
    <w:rsid w:val="00D82D1E"/>
    <w:rsid w:val="00D832D9"/>
    <w:rsid w:val="00D860A0"/>
    <w:rsid w:val="00D9094B"/>
    <w:rsid w:val="00D90F00"/>
    <w:rsid w:val="00D94F6B"/>
    <w:rsid w:val="00D975C0"/>
    <w:rsid w:val="00DA5285"/>
    <w:rsid w:val="00DA6F0D"/>
    <w:rsid w:val="00DA7197"/>
    <w:rsid w:val="00DA7E1D"/>
    <w:rsid w:val="00DB191D"/>
    <w:rsid w:val="00DB4F91"/>
    <w:rsid w:val="00DC1EF7"/>
    <w:rsid w:val="00DC1F0F"/>
    <w:rsid w:val="00DC3117"/>
    <w:rsid w:val="00DC5DD9"/>
    <w:rsid w:val="00DC6D2D"/>
    <w:rsid w:val="00DE33B5"/>
    <w:rsid w:val="00DE5E18"/>
    <w:rsid w:val="00DE6E01"/>
    <w:rsid w:val="00DE726F"/>
    <w:rsid w:val="00DF0487"/>
    <w:rsid w:val="00DF0833"/>
    <w:rsid w:val="00DF567E"/>
    <w:rsid w:val="00DF5EA4"/>
    <w:rsid w:val="00E02681"/>
    <w:rsid w:val="00E02792"/>
    <w:rsid w:val="00E034D8"/>
    <w:rsid w:val="00E04CC0"/>
    <w:rsid w:val="00E11B1A"/>
    <w:rsid w:val="00E13D1E"/>
    <w:rsid w:val="00E15816"/>
    <w:rsid w:val="00E160D5"/>
    <w:rsid w:val="00E239FF"/>
    <w:rsid w:val="00E2472D"/>
    <w:rsid w:val="00E26227"/>
    <w:rsid w:val="00E27D7B"/>
    <w:rsid w:val="00E30556"/>
    <w:rsid w:val="00E30981"/>
    <w:rsid w:val="00E33136"/>
    <w:rsid w:val="00E34D7C"/>
    <w:rsid w:val="00E357A9"/>
    <w:rsid w:val="00E36C7E"/>
    <w:rsid w:val="00E3723D"/>
    <w:rsid w:val="00E41B4B"/>
    <w:rsid w:val="00E42737"/>
    <w:rsid w:val="00E438D9"/>
    <w:rsid w:val="00E44C89"/>
    <w:rsid w:val="00E61BA2"/>
    <w:rsid w:val="00E6341B"/>
    <w:rsid w:val="00E63864"/>
    <w:rsid w:val="00E63B83"/>
    <w:rsid w:val="00E6403F"/>
    <w:rsid w:val="00E64725"/>
    <w:rsid w:val="00E70AE1"/>
    <w:rsid w:val="00E728C8"/>
    <w:rsid w:val="00E770C4"/>
    <w:rsid w:val="00E80684"/>
    <w:rsid w:val="00E84C5A"/>
    <w:rsid w:val="00E861DB"/>
    <w:rsid w:val="00E93406"/>
    <w:rsid w:val="00E93D2C"/>
    <w:rsid w:val="00E956C5"/>
    <w:rsid w:val="00E95C39"/>
    <w:rsid w:val="00E97616"/>
    <w:rsid w:val="00EA2C39"/>
    <w:rsid w:val="00EB0A3C"/>
    <w:rsid w:val="00EB0A96"/>
    <w:rsid w:val="00EB77F9"/>
    <w:rsid w:val="00EC5769"/>
    <w:rsid w:val="00EC6869"/>
    <w:rsid w:val="00EC7D00"/>
    <w:rsid w:val="00ED0304"/>
    <w:rsid w:val="00ED0B64"/>
    <w:rsid w:val="00EE210A"/>
    <w:rsid w:val="00EE38FA"/>
    <w:rsid w:val="00EE3E2C"/>
    <w:rsid w:val="00EE5401"/>
    <w:rsid w:val="00EE5D23"/>
    <w:rsid w:val="00EE750D"/>
    <w:rsid w:val="00EF3CA4"/>
    <w:rsid w:val="00EF60FE"/>
    <w:rsid w:val="00EF7859"/>
    <w:rsid w:val="00F014DA"/>
    <w:rsid w:val="00F02591"/>
    <w:rsid w:val="00F04793"/>
    <w:rsid w:val="00F14DCC"/>
    <w:rsid w:val="00F32FAA"/>
    <w:rsid w:val="00F35585"/>
    <w:rsid w:val="00F358C8"/>
    <w:rsid w:val="00F45994"/>
    <w:rsid w:val="00F45A47"/>
    <w:rsid w:val="00F501D3"/>
    <w:rsid w:val="00F50963"/>
    <w:rsid w:val="00F5696E"/>
    <w:rsid w:val="00F60EFF"/>
    <w:rsid w:val="00F664B3"/>
    <w:rsid w:val="00F67D2D"/>
    <w:rsid w:val="00F735DC"/>
    <w:rsid w:val="00F75144"/>
    <w:rsid w:val="00F860CC"/>
    <w:rsid w:val="00F90858"/>
    <w:rsid w:val="00F94398"/>
    <w:rsid w:val="00F9655F"/>
    <w:rsid w:val="00FA4629"/>
    <w:rsid w:val="00FA7796"/>
    <w:rsid w:val="00FB1923"/>
    <w:rsid w:val="00FB2B56"/>
    <w:rsid w:val="00FC12BF"/>
    <w:rsid w:val="00FC2C60"/>
    <w:rsid w:val="00FC48A6"/>
    <w:rsid w:val="00FD3E6F"/>
    <w:rsid w:val="00FD4A62"/>
    <w:rsid w:val="00FD4F6E"/>
    <w:rsid w:val="00FD51B9"/>
    <w:rsid w:val="00FE06DA"/>
    <w:rsid w:val="00FE2A39"/>
    <w:rsid w:val="00FE2EF6"/>
    <w:rsid w:val="00FE76DC"/>
    <w:rsid w:val="00FF0E69"/>
    <w:rsid w:val="00FF213C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BE84C4"/>
  <w15:docId w15:val="{EAE2D07D-742C-42DD-820B-4C1B149D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2"/>
    <w:lsdException w:name="heading 6" w:uiPriority="2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CF5"/>
  </w:style>
  <w:style w:type="paragraph" w:styleId="Heading1">
    <w:name w:val="heading 1"/>
    <w:basedOn w:val="Normal"/>
    <w:next w:val="Normal"/>
    <w:link w:val="Heading1Char"/>
    <w:uiPriority w:val="1"/>
    <w:qFormat/>
    <w:rsid w:val="009A5F24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9A5F24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9A5F24"/>
    <w:pPr>
      <w:keepNext/>
      <w:keepLines/>
      <w:numPr>
        <w:ilvl w:val="2"/>
        <w:numId w:val="3"/>
      </w:numPr>
      <w:spacing w:before="24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1"/>
    <w:qFormat/>
    <w:rsid w:val="009A5F24"/>
    <w:pPr>
      <w:keepNext/>
      <w:keepLines/>
      <w:numPr>
        <w:ilvl w:val="3"/>
        <w:numId w:val="3"/>
      </w:numPr>
      <w:spacing w:before="24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1"/>
    <w:rsid w:val="009A5F24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9A5F24"/>
    <w:rPr>
      <w:rFonts w:eastAsiaTheme="majorEastAsia" w:cstheme="majorBidi"/>
      <w:b/>
      <w:bCs/>
      <w:iCs/>
      <w:color w:val="606060"/>
      <w:sz w:val="28"/>
      <w:szCs w:val="28"/>
    </w:rPr>
  </w:style>
  <w:style w:type="paragraph" w:styleId="Title">
    <w:name w:val="Title"/>
    <w:next w:val="Normal"/>
    <w:link w:val="TitleChar"/>
    <w:uiPriority w:val="10"/>
    <w:semiHidden/>
    <w:rsid w:val="00BF5099"/>
    <w:pPr>
      <w:spacing w:after="240"/>
    </w:pPr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89500A"/>
    <w:rPr>
      <w:rFonts w:ascii="Arial Black" w:eastAsia="Times New Roman" w:hAnsi="Arial Black" w:cs="Arial"/>
      <w:b/>
      <w:color w:val="CB6015"/>
      <w:sz w:val="36"/>
      <w:szCs w:val="36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9A5F24"/>
    <w:rPr>
      <w:rFonts w:cs="Arial"/>
      <w:b/>
      <w:bCs/>
      <w:sz w:val="24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NTG Page Header"/>
    <w:basedOn w:val="Normal"/>
    <w:next w:val="Normal"/>
    <w:link w:val="HeaderChar"/>
    <w:uiPriority w:val="11"/>
    <w:semiHidden/>
    <w:rsid w:val="005A4AC0"/>
    <w:pPr>
      <w:tabs>
        <w:tab w:val="center" w:pos="4513"/>
        <w:tab w:val="right" w:pos="9026"/>
      </w:tabs>
      <w:jc w:val="right"/>
    </w:pPr>
    <w:rPr>
      <w:b/>
    </w:rPr>
  </w:style>
  <w:style w:type="character" w:customStyle="1" w:styleId="HeaderChar">
    <w:name w:val="Header Char"/>
    <w:aliases w:val="NTG Page Header Char"/>
    <w:basedOn w:val="DefaultParagraphFont"/>
    <w:link w:val="Header"/>
    <w:uiPriority w:val="11"/>
    <w:semiHidden/>
    <w:rsid w:val="009C21F1"/>
    <w:rPr>
      <w:b/>
    </w:rPr>
  </w:style>
  <w:style w:type="paragraph" w:styleId="Footer">
    <w:name w:val="footer"/>
    <w:basedOn w:val="Normal"/>
    <w:link w:val="FooterChar"/>
    <w:uiPriority w:val="99"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semiHidden/>
    <w:rsid w:val="004864DE"/>
    <w:pPr>
      <w:spacing w:after="0"/>
    </w:pPr>
    <w:rPr>
      <w:b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9A5F24"/>
    <w:rPr>
      <w:rFonts w:eastAsiaTheme="majorEastAsia" w:cstheme="majorBidi"/>
      <w:b/>
      <w:bCs/>
      <w:iCs/>
      <w:color w:val="606060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qFormat/>
    <w:rsid w:val="003B6A61"/>
    <w:pPr>
      <w:spacing w:after="120"/>
    </w:pPr>
  </w:style>
  <w:style w:type="table" w:styleId="TableGrid">
    <w:name w:val="Table Grid"/>
    <w:basedOn w:val="TableNormal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GFooter1items">
    <w:name w:val="NTG Footer 1 items"/>
    <w:basedOn w:val="Normal"/>
    <w:link w:val="NTGFooter1itemsChar"/>
    <w:uiPriority w:val="9"/>
    <w:semiHidden/>
    <w:rsid w:val="00705C9D"/>
    <w:pPr>
      <w:widowControl w:val="0"/>
      <w:tabs>
        <w:tab w:val="left" w:pos="1778"/>
        <w:tab w:val="right" w:pos="9026"/>
      </w:tabs>
      <w:spacing w:after="0"/>
    </w:pPr>
    <w:rPr>
      <w:rFonts w:cs="Arial"/>
      <w:sz w:val="20"/>
      <w:szCs w:val="16"/>
    </w:rPr>
  </w:style>
  <w:style w:type="paragraph" w:customStyle="1" w:styleId="NTGFooterDepartmentof">
    <w:name w:val="NTG Footer Department of"/>
    <w:link w:val="NTGFooterDepartmentofChar"/>
    <w:uiPriority w:val="9"/>
    <w:semiHidden/>
    <w:rsid w:val="00705C9D"/>
    <w:pPr>
      <w:widowControl w:val="0"/>
      <w:tabs>
        <w:tab w:val="right" w:pos="9026"/>
      </w:tabs>
    </w:pPr>
    <w:rPr>
      <w:rFonts w:cs="Arial"/>
      <w:caps/>
      <w:szCs w:val="16"/>
    </w:rPr>
  </w:style>
  <w:style w:type="paragraph" w:customStyle="1" w:styleId="NTGFooterDepartmentName">
    <w:name w:val="NTG Footer Department Name"/>
    <w:link w:val="NTGFooterDepartmentNameChar"/>
    <w:uiPriority w:val="9"/>
    <w:semiHidden/>
    <w:rsid w:val="00705C9D"/>
    <w:pPr>
      <w:widowControl w:val="0"/>
      <w:tabs>
        <w:tab w:val="right" w:pos="9026"/>
      </w:tabs>
    </w:pPr>
    <w:rPr>
      <w:rFonts w:ascii="Arial Black" w:hAnsi="Arial Black" w:cs="Arial"/>
      <w:caps/>
      <w:szCs w:val="16"/>
    </w:rPr>
  </w:style>
  <w:style w:type="character" w:customStyle="1" w:styleId="NTGFooter1itemsChar">
    <w:name w:val="NTG Footer 1 items Char"/>
    <w:basedOn w:val="DefaultParagraphFont"/>
    <w:link w:val="NTGFooter1items"/>
    <w:uiPriority w:val="9"/>
    <w:semiHidden/>
    <w:rsid w:val="00C52BC3"/>
    <w:rPr>
      <w:rFonts w:cs="Arial"/>
      <w:sz w:val="20"/>
      <w:szCs w:val="16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9"/>
    <w:semiHidden/>
    <w:rsid w:val="009C21F1"/>
    <w:rPr>
      <w:rFonts w:cs="Arial"/>
      <w:caps/>
      <w:szCs w:val="16"/>
    </w:rPr>
  </w:style>
  <w:style w:type="character" w:customStyle="1" w:styleId="NTGFooterDepartmentNameChar">
    <w:name w:val="NTG Footer Department Name Char"/>
    <w:basedOn w:val="NTGFooterDepartmentofChar"/>
    <w:link w:val="NTGFooterDepartmentName"/>
    <w:uiPriority w:val="9"/>
    <w:semiHidden/>
    <w:rsid w:val="009C21F1"/>
    <w:rPr>
      <w:rFonts w:ascii="Arial Black" w:hAnsi="Arial Black" w:cs="Arial"/>
      <w:caps/>
      <w:szCs w:val="16"/>
    </w:r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paragraph" w:customStyle="1" w:styleId="NTGFooter2DateVersion">
    <w:name w:val="NTG Footer 2 Date &amp; Version"/>
    <w:basedOn w:val="NTGFooter2deptpagenum"/>
    <w:link w:val="NTGFooter2DateVersionChar"/>
    <w:uiPriority w:val="7"/>
    <w:semiHidden/>
    <w:rsid w:val="002926BC"/>
    <w:pPr>
      <w:spacing w:after="480"/>
    </w:p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9C21F1"/>
    <w:rPr>
      <w:b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9C21F1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9C21F1"/>
    <w:rPr>
      <w:b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9C21F1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9C21F1"/>
    <w:rPr>
      <w:b/>
      <w:color w:val="000000" w:themeColor="text1"/>
    </w:rPr>
  </w:style>
  <w:style w:type="paragraph" w:customStyle="1" w:styleId="NTGFooter2deptpagenum">
    <w:name w:val="NTG Footer 2 dept &amp; page num"/>
    <w:basedOn w:val="Normal"/>
    <w:link w:val="NTGFooter2deptpagenumChar"/>
    <w:uiPriority w:val="9"/>
    <w:semiHidden/>
    <w:rsid w:val="002926BC"/>
    <w:pPr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9"/>
    <w:semiHidden/>
    <w:rsid w:val="00C52BC3"/>
    <w:rPr>
      <w:sz w:val="20"/>
    </w:rPr>
  </w:style>
  <w:style w:type="character" w:customStyle="1" w:styleId="NTGFooter2DateVersionChar">
    <w:name w:val="NTG Footer 2 Date &amp; Version Char"/>
    <w:basedOn w:val="NTGFooter2deptpagenumChar"/>
    <w:link w:val="NTGFooter2DateVersion"/>
    <w:uiPriority w:val="7"/>
    <w:semiHidden/>
    <w:rsid w:val="00C52BC3"/>
    <w:rPr>
      <w:sz w:val="20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422874"/>
    <w:pPr>
      <w:numPr>
        <w:numId w:val="0"/>
      </w:num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rsid w:val="00964B22"/>
    <w:pPr>
      <w:tabs>
        <w:tab w:val="right" w:leader="dot" w:pos="9628"/>
      </w:tabs>
      <w:spacing w:before="120" w:after="100"/>
      <w:ind w:left="425" w:hanging="425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uiPriority w:val="6"/>
    <w:rsid w:val="002716CD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uiPriority w:val="7"/>
    <w:rsid w:val="002716CD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D3B0DA" w:themeColor="accent4" w:themeTint="66"/>
        <w:left w:val="single" w:sz="4" w:space="0" w:color="D3B0DA" w:themeColor="accent4" w:themeTint="66"/>
        <w:bottom w:val="single" w:sz="4" w:space="0" w:color="D3B0DA" w:themeColor="accent4" w:themeTint="66"/>
        <w:right w:val="single" w:sz="4" w:space="0" w:color="D3B0DA" w:themeColor="accent4" w:themeTint="66"/>
        <w:insideH w:val="single" w:sz="4" w:space="0" w:color="D3B0DA" w:themeColor="accent4" w:themeTint="66"/>
        <w:insideV w:val="single" w:sz="4" w:space="0" w:color="D3B0D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E89C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89C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TGTable">
    <w:name w:val="NTG Table"/>
    <w:basedOn w:val="TableGrid"/>
    <w:uiPriority w:val="99"/>
    <w:rsid w:val="00D94F6B"/>
    <w:pPr>
      <w:spacing w:after="40"/>
    </w:pPr>
    <w:rPr>
      <w:szCs w:val="20"/>
      <w:lang w:eastAsia="en-AU"/>
    </w:rPr>
    <w:tblPr>
      <w:tblStyleRowBandSize w:val="1"/>
      <w:tblStyleColBandSize w:val="1"/>
    </w:tblPr>
    <w:trPr>
      <w:cantSplit/>
    </w:trPr>
    <w:tcPr>
      <w:shd w:val="clear" w:color="auto" w:fill="auto"/>
    </w:tcPr>
    <w:tblStylePr w:type="firstRow">
      <w:pPr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Arial" w:hAnsi="Arial"/>
        <w:b/>
        <w:sz w:val="22"/>
      </w:rPr>
      <w:tblPr/>
      <w:trPr>
        <w:tblHeader/>
      </w:trPr>
      <w:tcPr>
        <w:shd w:val="clear" w:color="auto" w:fill="D9D9D9" w:themeFill="background1" w:themeFillShade="D9"/>
      </w:tcPr>
    </w:tblStylePr>
    <w:tblStylePr w:type="lastRow">
      <w:rPr>
        <w:rFonts w:ascii="Arial" w:hAnsi="Arial"/>
        <w:sz w:val="22"/>
      </w:rPr>
    </w:tblStylePr>
    <w:tblStylePr w:type="firstCol">
      <w:rPr>
        <w:rFonts w:ascii="Arial" w:hAnsi="Arial"/>
        <w:sz w:val="22"/>
      </w:rPr>
    </w:tblStylePr>
    <w:tblStylePr w:type="lastCol">
      <w:rPr>
        <w:rFonts w:ascii="Arial" w:hAnsi="Arial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rPr>
        <w:rFonts w:ascii="Arial" w:hAnsi="Arial"/>
        <w:sz w:val="22"/>
      </w:rPr>
    </w:tblStylePr>
    <w:tblStylePr w:type="nwCell">
      <w:rPr>
        <w:rFonts w:ascii="Arial" w:hAnsi="Arial"/>
        <w:sz w:val="22"/>
      </w:rPr>
    </w:tblStylePr>
    <w:tblStylePr w:type="seCell">
      <w:rPr>
        <w:rFonts w:ascii="Arial" w:hAnsi="Arial"/>
        <w:sz w:val="22"/>
      </w:rPr>
    </w:tblStylePr>
    <w:tblStylePr w:type="swCell">
      <w:rPr>
        <w:rFonts w:ascii="Arial" w:hAnsi="Arial"/>
        <w:sz w:val="22"/>
      </w:rPr>
    </w:tblStylePr>
  </w:style>
  <w:style w:type="paragraph" w:customStyle="1" w:styleId="NTGCoverPageTitle">
    <w:name w:val="NTG Cover Page Title"/>
    <w:basedOn w:val="Normal"/>
    <w:uiPriority w:val="99"/>
    <w:semiHidden/>
    <w:rsid w:val="00964B22"/>
    <w:pPr>
      <w:tabs>
        <w:tab w:val="left" w:pos="2805"/>
      </w:tabs>
      <w:autoSpaceDE w:val="0"/>
      <w:autoSpaceDN w:val="0"/>
      <w:adjustRightInd w:val="0"/>
      <w:spacing w:before="1000" w:line="700" w:lineRule="atLeast"/>
      <w:textAlignment w:val="center"/>
    </w:pPr>
    <w:rPr>
      <w:rFonts w:ascii="Arial Black" w:eastAsiaTheme="minorHAnsi" w:hAnsi="Arial Black" w:cs="Lato Black"/>
      <w:color w:val="CB6015"/>
      <w:sz w:val="66"/>
      <w:szCs w:val="66"/>
      <w:lang w:val="en-GB"/>
    </w:rPr>
  </w:style>
  <w:style w:type="paragraph" w:customStyle="1" w:styleId="NTGCoverPageDate">
    <w:name w:val="NTG Cover Page Date"/>
    <w:next w:val="Normal"/>
    <w:semiHidden/>
    <w:rsid w:val="00964B22"/>
    <w:pPr>
      <w:spacing w:before="1400"/>
    </w:pPr>
    <w:rPr>
      <w:rFonts w:eastAsia="Times New Roman"/>
      <w:sz w:val="28"/>
      <w:lang w:eastAsia="en-AU"/>
    </w:rPr>
  </w:style>
  <w:style w:type="paragraph" w:customStyle="1" w:styleId="NTGCoverPageVersion">
    <w:name w:val="NTG Cover Page Version"/>
    <w:semiHidden/>
    <w:rsid w:val="00964B22"/>
    <w:rPr>
      <w:rFonts w:eastAsia="Times New Roman"/>
      <w:sz w:val="28"/>
      <w:lang w:eastAsia="en-AU"/>
    </w:rPr>
  </w:style>
  <w:style w:type="paragraph" w:customStyle="1" w:styleId="NTGFooterDateVersion">
    <w:name w:val="NTG Footer Date &amp; Version"/>
    <w:basedOn w:val="Normal"/>
    <w:link w:val="NTGFooterDateVersionChar"/>
    <w:semiHidden/>
    <w:rsid w:val="00964B22"/>
    <w:pPr>
      <w:widowControl w:val="0"/>
      <w:tabs>
        <w:tab w:val="right" w:pos="9026"/>
      </w:tabs>
      <w:spacing w:after="240"/>
    </w:pPr>
    <w:rPr>
      <w:rFonts w:cs="Arial"/>
      <w:sz w:val="20"/>
      <w:szCs w:val="16"/>
    </w:rPr>
  </w:style>
  <w:style w:type="character" w:customStyle="1" w:styleId="NTGFooterDateVersionChar">
    <w:name w:val="NTG Footer Date &amp; Version Char"/>
    <w:basedOn w:val="DefaultParagraphFont"/>
    <w:link w:val="NTGFooterDateVersion"/>
    <w:semiHidden/>
    <w:rsid w:val="009C21F1"/>
    <w:rPr>
      <w:rFonts w:cs="Arial"/>
      <w:sz w:val="20"/>
      <w:szCs w:val="16"/>
    </w:rPr>
  </w:style>
  <w:style w:type="paragraph" w:styleId="TOC4">
    <w:name w:val="toc 4"/>
    <w:basedOn w:val="Normal"/>
    <w:next w:val="Normal"/>
    <w:autoRedefine/>
    <w:uiPriority w:val="39"/>
    <w:semiHidden/>
    <w:rsid w:val="00221220"/>
    <w:pPr>
      <w:spacing w:after="100"/>
      <w:ind w:left="660"/>
    </w:pPr>
  </w:style>
  <w:style w:type="numbering" w:customStyle="1" w:styleId="Numberedlist">
    <w:name w:val="Numbered list"/>
    <w:basedOn w:val="NoList"/>
    <w:rsid w:val="00422874"/>
    <w:pPr>
      <w:numPr>
        <w:numId w:val="9"/>
      </w:numPr>
    </w:pPr>
  </w:style>
  <w:style w:type="paragraph" w:styleId="Caption">
    <w:name w:val="caption"/>
    <w:basedOn w:val="Normal"/>
    <w:next w:val="Normal"/>
    <w:uiPriority w:val="35"/>
    <w:unhideWhenUsed/>
    <w:rsid w:val="003B173F"/>
    <w:rPr>
      <w:iCs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F735DC"/>
    <w:pPr>
      <w:spacing w:after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7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2C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4"/>
    <w:rPr>
      <w:b/>
      <w:bCs/>
      <w:sz w:val="20"/>
      <w:szCs w:val="20"/>
    </w:rPr>
  </w:style>
  <w:style w:type="character" w:customStyle="1" w:styleId="PwCNormalChar">
    <w:name w:val="PwC Normal Char"/>
    <w:link w:val="PwCNormal"/>
    <w:uiPriority w:val="99"/>
    <w:locked/>
    <w:rsid w:val="00481A82"/>
    <w:rPr>
      <w:sz w:val="20"/>
      <w:szCs w:val="20"/>
    </w:rPr>
  </w:style>
  <w:style w:type="paragraph" w:customStyle="1" w:styleId="PwCNormal">
    <w:name w:val="PwC Normal"/>
    <w:basedOn w:val="Normal"/>
    <w:link w:val="PwCNormalChar"/>
    <w:uiPriority w:val="99"/>
    <w:rsid w:val="00481A82"/>
    <w:pPr>
      <w:kinsoku w:val="0"/>
      <w:overflowPunct w:val="0"/>
      <w:autoSpaceDE w:val="0"/>
      <w:autoSpaceDN w:val="0"/>
      <w:adjustRightInd w:val="0"/>
      <w:snapToGrid w:val="0"/>
      <w:spacing w:after="240" w:line="27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WD.DoH@nt.gov.a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WD.DoH@nt.gov.au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cm\Desktop\ntg-long-document-word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EE7B2ED814C7E9B5A02CB813BD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D49FA-54D3-4B2E-90B1-AED8D25EFC94}"/>
      </w:docPartPr>
      <w:docPartBody>
        <w:p w:rsidR="00A26228" w:rsidRDefault="003428C9">
          <w:pPr>
            <w:pStyle w:val="D27EE7B2ED814C7E9B5A02CB813BDA5E"/>
          </w:pPr>
          <w:r w:rsidRPr="000C7A6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8C9"/>
    <w:rsid w:val="00184E13"/>
    <w:rsid w:val="00184F79"/>
    <w:rsid w:val="001D4D7F"/>
    <w:rsid w:val="002513E4"/>
    <w:rsid w:val="002B70F9"/>
    <w:rsid w:val="003428C9"/>
    <w:rsid w:val="003E447C"/>
    <w:rsid w:val="00422569"/>
    <w:rsid w:val="0046052D"/>
    <w:rsid w:val="00472805"/>
    <w:rsid w:val="00535D57"/>
    <w:rsid w:val="006210D7"/>
    <w:rsid w:val="00667E7D"/>
    <w:rsid w:val="006A080B"/>
    <w:rsid w:val="006F7CE9"/>
    <w:rsid w:val="007813F8"/>
    <w:rsid w:val="00803299"/>
    <w:rsid w:val="00A26228"/>
    <w:rsid w:val="00BC37D8"/>
    <w:rsid w:val="00CB5237"/>
    <w:rsid w:val="00CC2BD8"/>
    <w:rsid w:val="00CF4704"/>
    <w:rsid w:val="00D16698"/>
    <w:rsid w:val="00D411B6"/>
    <w:rsid w:val="00D63F93"/>
    <w:rsid w:val="00DB1AC8"/>
    <w:rsid w:val="00E3651F"/>
    <w:rsid w:val="00EF5191"/>
    <w:rsid w:val="00F17D7E"/>
    <w:rsid w:val="00F3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27EE7B2ED814C7E9B5A02CB813BDA5E">
    <w:name w:val="D27EE7B2ED814C7E9B5A02CB813BDA5E"/>
  </w:style>
  <w:style w:type="paragraph" w:customStyle="1" w:styleId="53F77D9F6BF34E9798551CEED424C724">
    <w:name w:val="53F77D9F6BF34E9798551CEED424C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branding">
  <a:themeElements>
    <a:clrScheme name="NTG Colours">
      <a:dk1>
        <a:sysClr val="windowText" lastClr="000000"/>
      </a:dk1>
      <a:lt1>
        <a:sysClr val="window" lastClr="FFFFFF"/>
      </a:lt1>
      <a:dk2>
        <a:srgbClr val="CB6015"/>
      </a:dk2>
      <a:lt2>
        <a:srgbClr val="F2F2F2"/>
      </a:lt2>
      <a:accent1>
        <a:srgbClr val="5E8AB4"/>
      </a:accent1>
      <a:accent2>
        <a:srgbClr val="A2A569"/>
      </a:accent2>
      <a:accent3>
        <a:srgbClr val="8F993E"/>
      </a:accent3>
      <a:accent4>
        <a:srgbClr val="8C4799"/>
      </a:accent4>
      <a:accent5>
        <a:srgbClr val="D6A461"/>
      </a:accent5>
      <a:accent6>
        <a:srgbClr val="DC582A"/>
      </a:accent6>
      <a:hlink>
        <a:srgbClr val="0563C1"/>
      </a:hlink>
      <a:folHlink>
        <a:srgbClr val="8C4799"/>
      </a:folHlink>
    </a:clrScheme>
    <a:fontScheme name="NTG Fon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8D86C-1C31-499E-9903-88C2164C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ntg-long-document-word-template.dotx</Template>
  <TotalTime>85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 Aboriginal Health Practitioner Scholarship – Application Form</vt:lpstr>
    </vt:vector>
  </TitlesOfParts>
  <Company>Northern Territory Government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 Aboriginal Health Practitioner Scholarship – Application Form</dc:title>
  <dc:creator>Maureen Namitch</dc:creator>
  <cp:lastModifiedBy>Ursula White</cp:lastModifiedBy>
  <cp:revision>11</cp:revision>
  <cp:lastPrinted>2016-02-04T04:37:00Z</cp:lastPrinted>
  <dcterms:created xsi:type="dcterms:W3CDTF">2020-01-13T01:04:00Z</dcterms:created>
  <dcterms:modified xsi:type="dcterms:W3CDTF">2020-01-17T02:15:00Z</dcterms:modified>
</cp:coreProperties>
</file>